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12D1E" w14:textId="77777777" w:rsidR="00352A9F" w:rsidRPr="00232796" w:rsidRDefault="0026735F" w:rsidP="0026735F">
      <w:pPr>
        <w:pStyle w:val="Heading1"/>
        <w:jc w:val="center"/>
        <w:rPr>
          <w:rFonts w:ascii="Arial" w:hAnsi="Arial" w:cs="Arial"/>
        </w:rPr>
      </w:pPr>
      <w:r w:rsidRPr="00232796">
        <w:rPr>
          <w:rFonts w:ascii="Arial" w:hAnsi="Arial" w:cs="Arial"/>
        </w:rPr>
        <w:t>Do Now Activities for Trainees</w:t>
      </w:r>
    </w:p>
    <w:p w14:paraId="3F6DA781" w14:textId="77777777" w:rsidR="0026735F" w:rsidRPr="00232796" w:rsidRDefault="0026735F" w:rsidP="0026735F">
      <w:pPr>
        <w:rPr>
          <w:rFonts w:ascii="Arial" w:hAnsi="Arial" w:cs="Arial"/>
        </w:rPr>
      </w:pPr>
    </w:p>
    <w:p w14:paraId="06CBE004" w14:textId="7CEE08F9" w:rsidR="00C87D08" w:rsidRPr="00232796" w:rsidRDefault="0026735F" w:rsidP="00C87D08">
      <w:pPr>
        <w:rPr>
          <w:rFonts w:ascii="Arial" w:hAnsi="Arial" w:cs="Arial"/>
        </w:rPr>
      </w:pPr>
      <w:r w:rsidRPr="00232796">
        <w:rPr>
          <w:rFonts w:ascii="Arial" w:hAnsi="Arial" w:cs="Arial"/>
        </w:rPr>
        <w:t>This resource provides a comprehensive list of 'Do Now' activities that trainees can use at the beginning of their lessons. Each activity is designed to engage pupils from the outset, promote focus, and support retrieval, relationships, and readiness for learning.</w:t>
      </w:r>
    </w:p>
    <w:p w14:paraId="71A7015E" w14:textId="59B4C3E4" w:rsidR="00352A9F" w:rsidRPr="00232796" w:rsidRDefault="0026735F" w:rsidP="00C87D08">
      <w:pPr>
        <w:rPr>
          <w:rFonts w:ascii="Arial" w:hAnsi="Arial" w:cs="Arial"/>
          <w:b/>
          <w:bCs/>
          <w:color w:val="C00000"/>
        </w:rPr>
      </w:pPr>
      <w:r w:rsidRPr="00232796">
        <w:rPr>
          <w:rFonts w:ascii="Arial" w:hAnsi="Arial" w:cs="Arial"/>
          <w:b/>
          <w:bCs/>
          <w:color w:val="C00000"/>
        </w:rPr>
        <w:t xml:space="preserve">Relationship-Building Do </w:t>
      </w:r>
      <w:proofErr w:type="spellStart"/>
      <w:r w:rsidRPr="00232796">
        <w:rPr>
          <w:rFonts w:ascii="Arial" w:hAnsi="Arial" w:cs="Arial"/>
          <w:b/>
          <w:bCs/>
          <w:color w:val="C00000"/>
        </w:rPr>
        <w:t>Nows</w:t>
      </w:r>
      <w:proofErr w:type="spellEnd"/>
    </w:p>
    <w:p w14:paraId="3C188339" w14:textId="72542B28" w:rsidR="00352A9F" w:rsidRPr="00232796" w:rsidRDefault="0026735F" w:rsidP="00DB7C4E">
      <w:pPr>
        <w:rPr>
          <w:rFonts w:ascii="Arial" w:hAnsi="Arial" w:cs="Arial"/>
        </w:rPr>
      </w:pPr>
      <w:r w:rsidRPr="00232796">
        <w:rPr>
          <w:rFonts w:ascii="Arial" w:hAnsi="Arial" w:cs="Arial"/>
        </w:rPr>
        <w:t>Activities that help establish positive classroom culture and build relationships early in the lesson:</w:t>
      </w:r>
    </w:p>
    <w:p w14:paraId="136F031E" w14:textId="27E5A4FE" w:rsidR="00352A9F" w:rsidRPr="00232796" w:rsidRDefault="0026735F">
      <w:pPr>
        <w:pStyle w:val="ListBullet"/>
        <w:rPr>
          <w:rFonts w:ascii="Arial" w:hAnsi="Arial" w:cs="Arial"/>
        </w:rPr>
      </w:pPr>
      <w:r w:rsidRPr="00232796">
        <w:rPr>
          <w:rFonts w:ascii="Arial" w:hAnsi="Arial" w:cs="Arial"/>
          <w:b/>
          <w:bCs/>
        </w:rPr>
        <w:t>Tell Me a Fact:</w:t>
      </w:r>
      <w:r w:rsidRPr="00232796">
        <w:rPr>
          <w:rFonts w:ascii="Arial" w:hAnsi="Arial" w:cs="Arial"/>
        </w:rPr>
        <w:t xml:space="preserve"> </w:t>
      </w:r>
      <w:r w:rsidR="001F2551" w:rsidRPr="00232796">
        <w:rPr>
          <w:rFonts w:ascii="Arial" w:hAnsi="Arial" w:cs="Arial"/>
        </w:rPr>
        <w:t>Pupils share an interesting fact about themselves to foster connection and communication.</w:t>
      </w:r>
    </w:p>
    <w:p w14:paraId="24D74E79" w14:textId="5F4DA26A" w:rsidR="00352A9F" w:rsidRPr="00232796" w:rsidRDefault="0026735F">
      <w:pPr>
        <w:pStyle w:val="ListBullet"/>
        <w:rPr>
          <w:rFonts w:ascii="Arial" w:hAnsi="Arial" w:cs="Arial"/>
        </w:rPr>
      </w:pPr>
      <w:r w:rsidRPr="00232796">
        <w:rPr>
          <w:rFonts w:ascii="Arial" w:hAnsi="Arial" w:cs="Arial"/>
          <w:b/>
          <w:bCs/>
        </w:rPr>
        <w:t>Introduce Me:</w:t>
      </w:r>
      <w:r w:rsidRPr="00232796">
        <w:rPr>
          <w:rFonts w:ascii="Arial" w:hAnsi="Arial" w:cs="Arial"/>
        </w:rPr>
        <w:t xml:space="preserve"> </w:t>
      </w:r>
      <w:r w:rsidR="00037D70" w:rsidRPr="00232796">
        <w:rPr>
          <w:rFonts w:ascii="Arial" w:hAnsi="Arial" w:cs="Arial"/>
        </w:rPr>
        <w:t xml:space="preserve">A pupil introduces themselves and then another, </w:t>
      </w:r>
      <w:proofErr w:type="spellStart"/>
      <w:r w:rsidR="00037D70" w:rsidRPr="00232796">
        <w:rPr>
          <w:rFonts w:ascii="Arial" w:hAnsi="Arial" w:cs="Arial"/>
        </w:rPr>
        <w:t>practising</w:t>
      </w:r>
      <w:proofErr w:type="spellEnd"/>
      <w:r w:rsidR="00037D70" w:rsidRPr="00232796">
        <w:rPr>
          <w:rFonts w:ascii="Arial" w:hAnsi="Arial" w:cs="Arial"/>
        </w:rPr>
        <w:t xml:space="preserve"> speaking and active listening.</w:t>
      </w:r>
    </w:p>
    <w:p w14:paraId="43A232CA" w14:textId="77777777" w:rsidR="00654E59" w:rsidRPr="00232796" w:rsidRDefault="0026735F" w:rsidP="00654E59">
      <w:pPr>
        <w:pStyle w:val="ListBullet"/>
        <w:tabs>
          <w:tab w:val="clear" w:pos="360"/>
        </w:tabs>
        <w:rPr>
          <w:rFonts w:ascii="Arial" w:hAnsi="Arial" w:cs="Arial"/>
        </w:rPr>
      </w:pPr>
      <w:r w:rsidRPr="00232796">
        <w:rPr>
          <w:rFonts w:ascii="Arial" w:hAnsi="Arial" w:cs="Arial"/>
          <w:b/>
          <w:bCs/>
        </w:rPr>
        <w:t>Link Letters:</w:t>
      </w:r>
      <w:r w:rsidRPr="00232796">
        <w:rPr>
          <w:rFonts w:ascii="Arial" w:hAnsi="Arial" w:cs="Arial"/>
        </w:rPr>
        <w:t xml:space="preserve"> </w:t>
      </w:r>
      <w:r w:rsidR="00037D70" w:rsidRPr="005755C4">
        <w:rPr>
          <w:rFonts w:ascii="Arial" w:hAnsi="Arial" w:cs="Arial"/>
          <w:i/>
          <w:iCs/>
        </w:rPr>
        <w:t>“My name is Sam; I like music”</w:t>
      </w:r>
      <w:r w:rsidR="00037D70" w:rsidRPr="00232796">
        <w:rPr>
          <w:rFonts w:ascii="Arial" w:hAnsi="Arial" w:cs="Arial"/>
        </w:rPr>
        <w:t xml:space="preserve"> </w:t>
      </w:r>
      <w:r w:rsidR="00654E59" w:rsidRPr="00232796">
        <w:rPr>
          <w:rFonts w:ascii="Arial" w:hAnsi="Arial" w:cs="Arial"/>
        </w:rPr>
        <w:t>-</w:t>
      </w:r>
      <w:r w:rsidR="00037D70" w:rsidRPr="00232796">
        <w:rPr>
          <w:rFonts w:ascii="Arial" w:hAnsi="Arial" w:cs="Arial"/>
        </w:rPr>
        <w:t xml:space="preserve"> the interest starts with the last letter of their name. Encourages creativity and linguistic play.</w:t>
      </w:r>
    </w:p>
    <w:p w14:paraId="1A19F857" w14:textId="153C414F" w:rsidR="00352A9F" w:rsidRPr="00232796" w:rsidRDefault="0026735F" w:rsidP="00654E59">
      <w:pPr>
        <w:pStyle w:val="ListBullet"/>
        <w:tabs>
          <w:tab w:val="clear" w:pos="360"/>
        </w:tabs>
        <w:rPr>
          <w:rFonts w:ascii="Arial" w:hAnsi="Arial" w:cs="Arial"/>
        </w:rPr>
      </w:pPr>
      <w:r w:rsidRPr="00232796">
        <w:rPr>
          <w:rFonts w:ascii="Arial" w:hAnsi="Arial" w:cs="Arial"/>
          <w:b/>
          <w:bCs/>
        </w:rPr>
        <w:t xml:space="preserve">Guess </w:t>
      </w:r>
      <w:r w:rsidR="00F2270E" w:rsidRPr="00232796">
        <w:rPr>
          <w:rFonts w:ascii="Arial" w:hAnsi="Arial" w:cs="Arial"/>
          <w:b/>
          <w:bCs/>
        </w:rPr>
        <w:t>Who?</w:t>
      </w:r>
      <w:r w:rsidRPr="00232796">
        <w:rPr>
          <w:rFonts w:ascii="Arial" w:hAnsi="Arial" w:cs="Arial"/>
        </w:rPr>
        <w:t xml:space="preserve"> </w:t>
      </w:r>
      <w:r w:rsidR="00654E59" w:rsidRPr="00232796">
        <w:rPr>
          <w:rFonts w:ascii="Arial" w:hAnsi="Arial" w:cs="Arial"/>
        </w:rPr>
        <w:t xml:space="preserve">Pupils read short, anonymous descriptions and guess who’s being described </w:t>
      </w:r>
      <w:r w:rsidR="00654E59" w:rsidRPr="00232796">
        <w:rPr>
          <w:rFonts w:ascii="Arial" w:hAnsi="Arial" w:cs="Arial"/>
        </w:rPr>
        <w:t>-</w:t>
      </w:r>
      <w:r w:rsidR="00654E59" w:rsidRPr="00232796">
        <w:rPr>
          <w:rFonts w:ascii="Arial" w:hAnsi="Arial" w:cs="Arial"/>
        </w:rPr>
        <w:t xml:space="preserve"> builds class cohesion and inference skills.</w:t>
      </w:r>
    </w:p>
    <w:p w14:paraId="7158EB08" w14:textId="75C7DCD6" w:rsidR="00352A9F" w:rsidRPr="00232796" w:rsidRDefault="0026735F">
      <w:pPr>
        <w:pStyle w:val="ListBullet"/>
        <w:rPr>
          <w:rFonts w:ascii="Arial" w:hAnsi="Arial" w:cs="Arial"/>
        </w:rPr>
      </w:pPr>
      <w:r w:rsidRPr="00232796">
        <w:rPr>
          <w:rFonts w:ascii="Arial" w:hAnsi="Arial" w:cs="Arial"/>
          <w:b/>
          <w:bCs/>
        </w:rPr>
        <w:t>It Means a Lot to Me:</w:t>
      </w:r>
      <w:r w:rsidRPr="00232796">
        <w:rPr>
          <w:rFonts w:ascii="Arial" w:hAnsi="Arial" w:cs="Arial"/>
        </w:rPr>
        <w:t xml:space="preserve"> </w:t>
      </w:r>
      <w:r w:rsidR="00C87D08" w:rsidRPr="00232796">
        <w:rPr>
          <w:rFonts w:ascii="Arial" w:hAnsi="Arial" w:cs="Arial"/>
        </w:rPr>
        <w:t>Pupils bring or describe an item meaningful to them; develops empathy and self-expression.</w:t>
      </w:r>
    </w:p>
    <w:p w14:paraId="4D4860D5" w14:textId="5D021EBD" w:rsidR="00C87D08" w:rsidRPr="00232796" w:rsidRDefault="0026735F" w:rsidP="00184534">
      <w:pPr>
        <w:pStyle w:val="ListBullet"/>
        <w:rPr>
          <w:rFonts w:ascii="Arial" w:hAnsi="Arial" w:cs="Arial"/>
          <w:b/>
          <w:bCs/>
        </w:rPr>
      </w:pPr>
      <w:proofErr w:type="gramStart"/>
      <w:r w:rsidRPr="00232796">
        <w:rPr>
          <w:rFonts w:ascii="Arial" w:hAnsi="Arial" w:cs="Arial"/>
          <w:b/>
          <w:bCs/>
        </w:rPr>
        <w:t>Find</w:t>
      </w:r>
      <w:proofErr w:type="gramEnd"/>
      <w:r w:rsidRPr="00232796">
        <w:rPr>
          <w:rFonts w:ascii="Arial" w:hAnsi="Arial" w:cs="Arial"/>
          <w:b/>
          <w:bCs/>
        </w:rPr>
        <w:t xml:space="preserve"> a Strength:</w:t>
      </w:r>
      <w:r w:rsidRPr="00232796">
        <w:rPr>
          <w:rFonts w:ascii="Arial" w:hAnsi="Arial" w:cs="Arial"/>
        </w:rPr>
        <w:t xml:space="preserve"> </w:t>
      </w:r>
      <w:r w:rsidR="00C87D08" w:rsidRPr="00232796">
        <w:rPr>
          <w:rFonts w:ascii="Arial" w:hAnsi="Arial" w:cs="Arial"/>
        </w:rPr>
        <w:t xml:space="preserve">Start by identifying or celebrating a personal or peer strength </w:t>
      </w:r>
      <w:r w:rsidR="00C87D08" w:rsidRPr="00232796">
        <w:rPr>
          <w:rFonts w:ascii="Arial" w:hAnsi="Arial" w:cs="Arial"/>
        </w:rPr>
        <w:t>-</w:t>
      </w:r>
      <w:r w:rsidR="00C87D08" w:rsidRPr="00232796">
        <w:rPr>
          <w:rFonts w:ascii="Arial" w:hAnsi="Arial" w:cs="Arial"/>
        </w:rPr>
        <w:t xml:space="preserve"> promotes confidence and a growth mindset.</w:t>
      </w:r>
    </w:p>
    <w:p w14:paraId="3734F59A" w14:textId="10B64C34" w:rsidR="00F84A79" w:rsidRPr="00232796" w:rsidRDefault="009C175B" w:rsidP="002A5040">
      <w:pPr>
        <w:pStyle w:val="ListBullet"/>
        <w:rPr>
          <w:rFonts w:ascii="Arial" w:hAnsi="Arial" w:cs="Arial"/>
        </w:rPr>
      </w:pPr>
      <w:r w:rsidRPr="00232796">
        <w:rPr>
          <w:rFonts w:ascii="Arial" w:hAnsi="Arial" w:cs="Arial"/>
          <w:b/>
          <w:bCs/>
        </w:rPr>
        <w:t>Empathy Time</w:t>
      </w:r>
      <w:r w:rsidR="00C50012" w:rsidRPr="00232796">
        <w:rPr>
          <w:rFonts w:ascii="Arial" w:hAnsi="Arial" w:cs="Arial"/>
          <w:b/>
          <w:bCs/>
        </w:rPr>
        <w:t xml:space="preserve">: </w:t>
      </w:r>
      <w:r w:rsidR="00F84A79" w:rsidRPr="00232796">
        <w:rPr>
          <w:rFonts w:ascii="Arial" w:hAnsi="Arial" w:cs="Arial"/>
        </w:rPr>
        <w:t>Pupils share one thing they are grateful for and one kind comment about another member of the class.</w:t>
      </w:r>
    </w:p>
    <w:p w14:paraId="04268D68" w14:textId="085CEC63" w:rsidR="00352A9F" w:rsidRPr="00232796" w:rsidRDefault="0026735F" w:rsidP="00F84A79">
      <w:pPr>
        <w:rPr>
          <w:rFonts w:ascii="Arial" w:hAnsi="Arial" w:cs="Arial"/>
          <w:b/>
          <w:bCs/>
          <w:color w:val="C00000"/>
        </w:rPr>
      </w:pPr>
      <w:r w:rsidRPr="00232796">
        <w:rPr>
          <w:rFonts w:ascii="Arial" w:hAnsi="Arial" w:cs="Arial"/>
          <w:b/>
          <w:bCs/>
          <w:color w:val="C00000"/>
        </w:rPr>
        <w:t>Discussion &amp; Thinking Do Nows</w:t>
      </w:r>
    </w:p>
    <w:p w14:paraId="560B785E" w14:textId="77777777" w:rsidR="00352A9F" w:rsidRPr="00232796" w:rsidRDefault="0026735F">
      <w:pPr>
        <w:rPr>
          <w:rFonts w:ascii="Arial" w:hAnsi="Arial" w:cs="Arial"/>
        </w:rPr>
      </w:pPr>
      <w:r w:rsidRPr="00232796">
        <w:rPr>
          <w:rFonts w:ascii="Arial" w:hAnsi="Arial" w:cs="Arial"/>
        </w:rPr>
        <w:t>Used to spark curiosity or activate prior knowledge.</w:t>
      </w:r>
    </w:p>
    <w:p w14:paraId="76089C35" w14:textId="77777777" w:rsidR="00C405A0" w:rsidRPr="00232796" w:rsidRDefault="0026735F">
      <w:pPr>
        <w:pStyle w:val="ListBullet"/>
        <w:rPr>
          <w:rFonts w:ascii="Arial" w:hAnsi="Arial" w:cs="Arial"/>
        </w:rPr>
      </w:pPr>
      <w:r w:rsidRPr="00232796">
        <w:rPr>
          <w:rFonts w:ascii="Arial" w:hAnsi="Arial" w:cs="Arial"/>
          <w:b/>
          <w:bCs/>
        </w:rPr>
        <w:t>Agree or Disagree:</w:t>
      </w:r>
      <w:r w:rsidRPr="00232796">
        <w:rPr>
          <w:rFonts w:ascii="Arial" w:hAnsi="Arial" w:cs="Arial"/>
        </w:rPr>
        <w:t xml:space="preserve"> </w:t>
      </w:r>
      <w:r w:rsidR="00C405A0" w:rsidRPr="00EC3047">
        <w:rPr>
          <w:rFonts w:ascii="Arial" w:hAnsi="Arial" w:cs="Arial"/>
          <w:i/>
          <w:iCs/>
        </w:rPr>
        <w:t>“Violence is sometimes necessary for progress.”</w:t>
      </w:r>
      <w:r w:rsidR="00C405A0" w:rsidRPr="00232796">
        <w:rPr>
          <w:rFonts w:ascii="Arial" w:hAnsi="Arial" w:cs="Arial"/>
        </w:rPr>
        <w:t xml:space="preserve"> Pupils justify their stance </w:t>
      </w:r>
      <w:r w:rsidR="00C405A0" w:rsidRPr="00232796">
        <w:rPr>
          <w:rFonts w:ascii="Arial" w:hAnsi="Arial" w:cs="Arial"/>
        </w:rPr>
        <w:t xml:space="preserve">- </w:t>
      </w:r>
      <w:r w:rsidR="00C405A0" w:rsidRPr="00232796">
        <w:rPr>
          <w:rFonts w:ascii="Arial" w:hAnsi="Arial" w:cs="Arial"/>
        </w:rPr>
        <w:t>supports evaluation and respectful argumentation.</w:t>
      </w:r>
    </w:p>
    <w:p w14:paraId="00F7F321" w14:textId="1B783438" w:rsidR="00352A9F" w:rsidRPr="00232796" w:rsidRDefault="0026735F">
      <w:pPr>
        <w:pStyle w:val="ListBullet"/>
        <w:rPr>
          <w:rFonts w:ascii="Arial" w:hAnsi="Arial" w:cs="Arial"/>
        </w:rPr>
      </w:pPr>
      <w:r w:rsidRPr="00232796">
        <w:rPr>
          <w:rFonts w:ascii="Arial" w:hAnsi="Arial" w:cs="Arial"/>
          <w:b/>
          <w:bCs/>
        </w:rPr>
        <w:t>Prediction Prompt:</w:t>
      </w:r>
      <w:r w:rsidRPr="00232796">
        <w:rPr>
          <w:rFonts w:ascii="Arial" w:hAnsi="Arial" w:cs="Arial"/>
        </w:rPr>
        <w:t xml:space="preserve"> </w:t>
      </w:r>
      <w:r w:rsidR="00FF78BA" w:rsidRPr="00EC3047">
        <w:rPr>
          <w:rFonts w:ascii="Arial" w:hAnsi="Arial" w:cs="Arial"/>
          <w:i/>
          <w:iCs/>
        </w:rPr>
        <w:t>“What do you think will happen if we double the force but halve the mass?”</w:t>
      </w:r>
      <w:r w:rsidR="00FF78BA" w:rsidRPr="00232796">
        <w:rPr>
          <w:rFonts w:ascii="Arial" w:hAnsi="Arial" w:cs="Arial"/>
        </w:rPr>
        <w:t xml:space="preserve"> Encourages application of scientific principles.</w:t>
      </w:r>
    </w:p>
    <w:p w14:paraId="277CA2AA" w14:textId="77777777" w:rsidR="002C7F34" w:rsidRPr="00232796" w:rsidRDefault="0026735F">
      <w:pPr>
        <w:pStyle w:val="ListBullet"/>
        <w:rPr>
          <w:rFonts w:ascii="Arial" w:hAnsi="Arial" w:cs="Arial"/>
        </w:rPr>
      </w:pPr>
      <w:r w:rsidRPr="00232796">
        <w:rPr>
          <w:rFonts w:ascii="Arial" w:hAnsi="Arial" w:cs="Arial"/>
          <w:b/>
          <w:bCs/>
        </w:rPr>
        <w:lastRenderedPageBreak/>
        <w:t>Image or Quote Analysis:</w:t>
      </w:r>
      <w:r w:rsidRPr="00232796">
        <w:rPr>
          <w:rFonts w:ascii="Arial" w:hAnsi="Arial" w:cs="Arial"/>
        </w:rPr>
        <w:t xml:space="preserve"> </w:t>
      </w:r>
      <w:r w:rsidR="002C7F34" w:rsidRPr="00232796">
        <w:rPr>
          <w:rFonts w:ascii="Arial" w:hAnsi="Arial" w:cs="Arial"/>
        </w:rPr>
        <w:t xml:space="preserve">Display an image or quote linked to the topic and ask: </w:t>
      </w:r>
      <w:r w:rsidR="002C7F34" w:rsidRPr="00232796">
        <w:rPr>
          <w:rFonts w:ascii="Arial" w:hAnsi="Arial" w:cs="Arial"/>
          <w:i/>
          <w:iCs/>
        </w:rPr>
        <w:t>“Tell me everything you know or associate with this.”</w:t>
      </w:r>
      <w:r w:rsidR="002C7F34" w:rsidRPr="00232796">
        <w:rPr>
          <w:rFonts w:ascii="Arial" w:hAnsi="Arial" w:cs="Arial"/>
        </w:rPr>
        <w:t xml:space="preserve"> Develops analysis, connection-making, and interpretation.</w:t>
      </w:r>
    </w:p>
    <w:p w14:paraId="46D05A74" w14:textId="5AA5A9FA" w:rsidR="002C7F34" w:rsidRPr="00232796" w:rsidRDefault="0026735F">
      <w:pPr>
        <w:pStyle w:val="ListBullet"/>
        <w:rPr>
          <w:rFonts w:ascii="Arial" w:hAnsi="Arial" w:cs="Arial"/>
        </w:rPr>
      </w:pPr>
      <w:r w:rsidRPr="00232796">
        <w:rPr>
          <w:rFonts w:ascii="Arial" w:hAnsi="Arial" w:cs="Arial"/>
          <w:b/>
          <w:bCs/>
        </w:rPr>
        <w:t xml:space="preserve">What Would You </w:t>
      </w:r>
      <w:proofErr w:type="gramStart"/>
      <w:r w:rsidRPr="00232796">
        <w:rPr>
          <w:rFonts w:ascii="Arial" w:hAnsi="Arial" w:cs="Arial"/>
          <w:b/>
          <w:bCs/>
        </w:rPr>
        <w:t>Do?:</w:t>
      </w:r>
      <w:proofErr w:type="gramEnd"/>
      <w:r w:rsidRPr="00232796">
        <w:rPr>
          <w:rFonts w:ascii="Arial" w:hAnsi="Arial" w:cs="Arial"/>
        </w:rPr>
        <w:t xml:space="preserve"> </w:t>
      </w:r>
      <w:r w:rsidR="002C7F34" w:rsidRPr="00232796">
        <w:rPr>
          <w:rFonts w:ascii="Arial" w:hAnsi="Arial" w:cs="Arial"/>
        </w:rPr>
        <w:t xml:space="preserve">Moral or scenario-based problem solving </w:t>
      </w:r>
      <w:r w:rsidR="004E593E" w:rsidRPr="00232796">
        <w:rPr>
          <w:rFonts w:ascii="Arial" w:hAnsi="Arial" w:cs="Arial"/>
        </w:rPr>
        <w:t>-</w:t>
      </w:r>
      <w:r w:rsidR="002C7F34" w:rsidRPr="00232796">
        <w:rPr>
          <w:rFonts w:ascii="Arial" w:hAnsi="Arial" w:cs="Arial"/>
        </w:rPr>
        <w:t xml:space="preserve"> builds evaluation and ethical reasoning.</w:t>
      </w:r>
    </w:p>
    <w:p w14:paraId="6FCD8FEB" w14:textId="62003A68" w:rsidR="00352A9F" w:rsidRPr="00232796" w:rsidRDefault="0026735F">
      <w:pPr>
        <w:pStyle w:val="ListBullet"/>
        <w:rPr>
          <w:rFonts w:ascii="Arial" w:hAnsi="Arial" w:cs="Arial"/>
        </w:rPr>
      </w:pPr>
      <w:r w:rsidRPr="00232796">
        <w:rPr>
          <w:rFonts w:ascii="Arial" w:hAnsi="Arial" w:cs="Arial"/>
          <w:b/>
          <w:bCs/>
        </w:rPr>
        <w:t>Continuum:</w:t>
      </w:r>
      <w:r w:rsidRPr="00232796">
        <w:rPr>
          <w:rFonts w:ascii="Arial" w:hAnsi="Arial" w:cs="Arial"/>
        </w:rPr>
        <w:t xml:space="preserve"> </w:t>
      </w:r>
      <w:r w:rsidR="005B5266" w:rsidRPr="00232796">
        <w:rPr>
          <w:rFonts w:ascii="Arial" w:hAnsi="Arial" w:cs="Arial"/>
        </w:rPr>
        <w:t xml:space="preserve">Pupils position themselves along an opinion line and justify </w:t>
      </w:r>
      <w:r w:rsidR="005B5266" w:rsidRPr="00232796">
        <w:rPr>
          <w:rFonts w:ascii="Arial" w:hAnsi="Arial" w:cs="Arial"/>
        </w:rPr>
        <w:t>-</w:t>
      </w:r>
      <w:r w:rsidR="005B5266" w:rsidRPr="00232796">
        <w:rPr>
          <w:rFonts w:ascii="Arial" w:hAnsi="Arial" w:cs="Arial"/>
        </w:rPr>
        <w:t xml:space="preserve"> supports </w:t>
      </w:r>
      <w:r w:rsidR="005B5266" w:rsidRPr="00232796">
        <w:rPr>
          <w:rFonts w:ascii="Arial" w:hAnsi="Arial" w:cs="Arial"/>
          <w:b/>
          <w:bCs/>
        </w:rPr>
        <w:t>critical thinking</w:t>
      </w:r>
      <w:r w:rsidR="005B5266" w:rsidRPr="00232796">
        <w:rPr>
          <w:rFonts w:ascii="Arial" w:hAnsi="Arial" w:cs="Arial"/>
        </w:rPr>
        <w:t xml:space="preserve"> and perspective-taking.</w:t>
      </w:r>
    </w:p>
    <w:p w14:paraId="7DC32154" w14:textId="38A7BB0E" w:rsidR="005B5266" w:rsidRPr="00232796" w:rsidRDefault="0026735F">
      <w:pPr>
        <w:pStyle w:val="ListBullet"/>
        <w:rPr>
          <w:rFonts w:ascii="Arial" w:hAnsi="Arial" w:cs="Arial"/>
        </w:rPr>
      </w:pPr>
      <w:r w:rsidRPr="00232796">
        <w:rPr>
          <w:rFonts w:ascii="Arial" w:hAnsi="Arial" w:cs="Arial"/>
          <w:b/>
          <w:bCs/>
        </w:rPr>
        <w:t>Decision Time:</w:t>
      </w:r>
      <w:r w:rsidRPr="00232796">
        <w:rPr>
          <w:rFonts w:ascii="Arial" w:hAnsi="Arial" w:cs="Arial"/>
        </w:rPr>
        <w:t xml:space="preserve"> </w:t>
      </w:r>
      <w:r w:rsidR="005B5266" w:rsidRPr="00232796">
        <w:rPr>
          <w:rFonts w:ascii="Arial" w:hAnsi="Arial" w:cs="Arial"/>
        </w:rPr>
        <w:t xml:space="preserve">Offer two or three statements or options; pupils justify their choice </w:t>
      </w:r>
      <w:r w:rsidR="005B5266" w:rsidRPr="00232796">
        <w:rPr>
          <w:rFonts w:ascii="Arial" w:hAnsi="Arial" w:cs="Arial"/>
        </w:rPr>
        <w:t xml:space="preserve">- </w:t>
      </w:r>
      <w:r w:rsidR="005B5266" w:rsidRPr="00232796">
        <w:rPr>
          <w:rFonts w:ascii="Arial" w:hAnsi="Arial" w:cs="Arial"/>
        </w:rPr>
        <w:t>evaluation and justification.</w:t>
      </w:r>
    </w:p>
    <w:p w14:paraId="4D76E5AA" w14:textId="39366842" w:rsidR="008C20BF" w:rsidRPr="00232796" w:rsidRDefault="0026735F">
      <w:pPr>
        <w:pStyle w:val="ListBullet"/>
        <w:rPr>
          <w:rFonts w:ascii="Arial" w:hAnsi="Arial" w:cs="Arial"/>
        </w:rPr>
      </w:pPr>
      <w:r w:rsidRPr="00232796">
        <w:rPr>
          <w:rFonts w:ascii="Arial" w:hAnsi="Arial" w:cs="Arial"/>
          <w:b/>
          <w:bCs/>
        </w:rPr>
        <w:t>There’s a Hole in My Bucket:</w:t>
      </w:r>
      <w:r w:rsidRPr="00232796">
        <w:rPr>
          <w:rFonts w:ascii="Arial" w:hAnsi="Arial" w:cs="Arial"/>
        </w:rPr>
        <w:t xml:space="preserve"> </w:t>
      </w:r>
      <w:r w:rsidR="008C20BF" w:rsidRPr="00232796">
        <w:rPr>
          <w:rFonts w:ascii="Arial" w:hAnsi="Arial" w:cs="Arial"/>
        </w:rPr>
        <w:t xml:space="preserve">Brainstorm uses for a </w:t>
      </w:r>
      <w:r w:rsidR="00EC3047">
        <w:rPr>
          <w:rFonts w:ascii="Arial" w:hAnsi="Arial" w:cs="Arial"/>
        </w:rPr>
        <w:t>“</w:t>
      </w:r>
      <w:r w:rsidR="008C20BF" w:rsidRPr="00232796">
        <w:rPr>
          <w:rFonts w:ascii="Arial" w:hAnsi="Arial" w:cs="Arial"/>
        </w:rPr>
        <w:t xml:space="preserve">flawed” item </w:t>
      </w:r>
      <w:r w:rsidR="008C20BF" w:rsidRPr="00232796">
        <w:rPr>
          <w:rFonts w:ascii="Arial" w:hAnsi="Arial" w:cs="Arial"/>
        </w:rPr>
        <w:t>-</w:t>
      </w:r>
      <w:r w:rsidR="008C20BF" w:rsidRPr="00232796">
        <w:rPr>
          <w:rFonts w:ascii="Arial" w:hAnsi="Arial" w:cs="Arial"/>
        </w:rPr>
        <w:t xml:space="preserve"> cultivates creativity and divergent thinking.</w:t>
      </w:r>
    </w:p>
    <w:p w14:paraId="56D7EE24" w14:textId="77777777" w:rsidR="00CE1790" w:rsidRPr="00232796" w:rsidRDefault="0026735F">
      <w:pPr>
        <w:pStyle w:val="ListBullet"/>
        <w:rPr>
          <w:rFonts w:ascii="Arial" w:hAnsi="Arial" w:cs="Arial"/>
        </w:rPr>
      </w:pPr>
      <w:r w:rsidRPr="00232796">
        <w:rPr>
          <w:rFonts w:ascii="Arial" w:hAnsi="Arial" w:cs="Arial"/>
          <w:b/>
          <w:bCs/>
        </w:rPr>
        <w:t>Confused Teacher:</w:t>
      </w:r>
      <w:r w:rsidRPr="00232796">
        <w:rPr>
          <w:rFonts w:ascii="Arial" w:hAnsi="Arial" w:cs="Arial"/>
        </w:rPr>
        <w:t xml:space="preserve"> </w:t>
      </w:r>
      <w:r w:rsidR="00CE1790" w:rsidRPr="00232796">
        <w:rPr>
          <w:rFonts w:ascii="Arial" w:hAnsi="Arial" w:cs="Arial"/>
        </w:rPr>
        <w:t xml:space="preserve">Present a deliberate misunderstanding; pupils </w:t>
      </w:r>
      <w:proofErr w:type="spellStart"/>
      <w:r w:rsidR="00CE1790" w:rsidRPr="00232796">
        <w:rPr>
          <w:rFonts w:ascii="Arial" w:hAnsi="Arial" w:cs="Arial"/>
        </w:rPr>
        <w:t>analyse</w:t>
      </w:r>
      <w:proofErr w:type="spellEnd"/>
      <w:r w:rsidR="00CE1790" w:rsidRPr="00232796">
        <w:rPr>
          <w:rFonts w:ascii="Arial" w:hAnsi="Arial" w:cs="Arial"/>
        </w:rPr>
        <w:t xml:space="preserve"> and correct misconceptions.</w:t>
      </w:r>
    </w:p>
    <w:p w14:paraId="317FB5FD" w14:textId="10CDE945" w:rsidR="002413CD" w:rsidRPr="00282375" w:rsidRDefault="00282375" w:rsidP="00282375">
      <w:pPr>
        <w:pStyle w:val="ListBullet"/>
        <w:rPr>
          <w:rFonts w:ascii="Arial" w:hAnsi="Arial" w:cs="Arial"/>
          <w:b/>
          <w:bCs/>
        </w:rPr>
      </w:pPr>
      <w:r w:rsidRPr="00282375">
        <w:rPr>
          <w:rFonts w:ascii="Arial" w:hAnsi="Arial" w:cs="Arial"/>
          <w:b/>
          <w:bCs/>
        </w:rPr>
        <w:t>Create an Advert:</w:t>
      </w:r>
      <w:r>
        <w:rPr>
          <w:rFonts w:ascii="Arial" w:hAnsi="Arial" w:cs="Arial"/>
        </w:rPr>
        <w:t xml:space="preserve"> </w:t>
      </w:r>
      <w:r w:rsidR="002413CD" w:rsidRPr="00282375">
        <w:rPr>
          <w:rFonts w:ascii="Arial" w:hAnsi="Arial" w:cs="Arial"/>
        </w:rPr>
        <w:t xml:space="preserve">Show pupils an object </w:t>
      </w:r>
      <w:r w:rsidR="002413CD" w:rsidRPr="00282375">
        <w:rPr>
          <w:rFonts w:ascii="Arial" w:hAnsi="Arial" w:cs="Arial"/>
        </w:rPr>
        <w:t xml:space="preserve">or a picture of an object. </w:t>
      </w:r>
      <w:r w:rsidR="002413CD" w:rsidRPr="00282375">
        <w:rPr>
          <w:rFonts w:ascii="Arial" w:hAnsi="Arial" w:cs="Arial"/>
        </w:rPr>
        <w:t xml:space="preserve">Challenge them to create a short advert for it in 3 minutes </w:t>
      </w:r>
      <w:r w:rsidR="002413CD" w:rsidRPr="00282375">
        <w:rPr>
          <w:rFonts w:ascii="Arial" w:hAnsi="Arial" w:cs="Arial"/>
        </w:rPr>
        <w:t>-</w:t>
      </w:r>
      <w:r w:rsidR="002413CD" w:rsidRPr="00282375">
        <w:rPr>
          <w:rFonts w:ascii="Arial" w:hAnsi="Arial" w:cs="Arial"/>
        </w:rPr>
        <w:t xml:space="preserve"> this could be a slogan, sketch, mini pitch, or storyboard.</w:t>
      </w:r>
      <w:r w:rsidRPr="00282375">
        <w:rPr>
          <w:rFonts w:ascii="Arial" w:hAnsi="Arial" w:cs="Arial"/>
          <w:b/>
          <w:bCs/>
        </w:rPr>
        <w:t xml:space="preserve"> </w:t>
      </w:r>
      <w:r w:rsidRPr="00282375">
        <w:rPr>
          <w:rFonts w:ascii="Arial" w:hAnsi="Arial" w:cs="Arial"/>
        </w:rPr>
        <w:t>Add constraints (e.g., target audience = teenagers / luxury market / eco-conscious buyers)</w:t>
      </w:r>
      <w:r w:rsidRPr="00282375">
        <w:rPr>
          <w:rFonts w:ascii="Arial" w:hAnsi="Arial" w:cs="Arial"/>
        </w:rPr>
        <w:t xml:space="preserve"> and i</w:t>
      </w:r>
      <w:r w:rsidRPr="00282375">
        <w:rPr>
          <w:rFonts w:ascii="Arial" w:hAnsi="Arial" w:cs="Arial"/>
        </w:rPr>
        <w:t>nclude persuasive techniques or rhetorical devices (English), design elements (Art/DT), or scientific features (</w:t>
      </w:r>
      <w:r w:rsidRPr="00282375">
        <w:rPr>
          <w:rFonts w:ascii="Arial" w:hAnsi="Arial" w:cs="Arial"/>
        </w:rPr>
        <w:t>s</w:t>
      </w:r>
      <w:r w:rsidRPr="00282375">
        <w:rPr>
          <w:rFonts w:ascii="Arial" w:hAnsi="Arial" w:cs="Arial"/>
        </w:rPr>
        <w:t>cience)</w:t>
      </w:r>
      <w:r>
        <w:rPr>
          <w:rFonts w:ascii="Arial" w:hAnsi="Arial" w:cs="Arial"/>
        </w:rPr>
        <w:t>.</w:t>
      </w:r>
    </w:p>
    <w:p w14:paraId="27B308E0" w14:textId="4C0D338E" w:rsidR="00231BDC" w:rsidRPr="00232796" w:rsidRDefault="0026735F">
      <w:pPr>
        <w:pStyle w:val="ListBullet"/>
        <w:rPr>
          <w:rFonts w:ascii="Arial" w:hAnsi="Arial" w:cs="Arial"/>
        </w:rPr>
      </w:pPr>
      <w:r w:rsidRPr="00232796">
        <w:rPr>
          <w:rFonts w:ascii="Arial" w:hAnsi="Arial" w:cs="Arial"/>
          <w:b/>
          <w:bCs/>
        </w:rPr>
        <w:t>Mystery Number/Game:</w:t>
      </w:r>
      <w:r w:rsidRPr="00232796">
        <w:rPr>
          <w:rFonts w:ascii="Arial" w:hAnsi="Arial" w:cs="Arial"/>
        </w:rPr>
        <w:t xml:space="preserve"> </w:t>
      </w:r>
      <w:r w:rsidR="00231BDC" w:rsidRPr="00232796">
        <w:rPr>
          <w:rFonts w:ascii="Arial" w:hAnsi="Arial" w:cs="Arial"/>
        </w:rPr>
        <w:t xml:space="preserve">Pupils ask yes/no questions to deduce the answer </w:t>
      </w:r>
      <w:r w:rsidR="00231BDC" w:rsidRPr="00232796">
        <w:rPr>
          <w:rFonts w:ascii="Arial" w:hAnsi="Arial" w:cs="Arial"/>
        </w:rPr>
        <w:t>-</w:t>
      </w:r>
      <w:r w:rsidR="00231BDC" w:rsidRPr="00232796">
        <w:rPr>
          <w:rFonts w:ascii="Arial" w:hAnsi="Arial" w:cs="Arial"/>
        </w:rPr>
        <w:t xml:space="preserve"> promotes inquiry and logical reasoning.</w:t>
      </w:r>
    </w:p>
    <w:p w14:paraId="6429CC3B" w14:textId="301B5687" w:rsidR="002A5040" w:rsidRPr="00232796" w:rsidRDefault="0026735F" w:rsidP="002A5040">
      <w:pPr>
        <w:pStyle w:val="ListBullet"/>
        <w:rPr>
          <w:rFonts w:ascii="Arial" w:hAnsi="Arial" w:cs="Arial"/>
        </w:rPr>
      </w:pPr>
      <w:r w:rsidRPr="00232796">
        <w:rPr>
          <w:rFonts w:ascii="Arial" w:hAnsi="Arial" w:cs="Arial"/>
          <w:b/>
          <w:bCs/>
        </w:rPr>
        <w:t>Call My Bluff:</w:t>
      </w:r>
      <w:r w:rsidRPr="00232796">
        <w:rPr>
          <w:rFonts w:ascii="Arial" w:hAnsi="Arial" w:cs="Arial"/>
        </w:rPr>
        <w:t xml:space="preserve"> </w:t>
      </w:r>
      <w:r w:rsidR="00231BDC" w:rsidRPr="00232796">
        <w:rPr>
          <w:rFonts w:ascii="Arial" w:hAnsi="Arial" w:cs="Arial"/>
        </w:rPr>
        <w:t xml:space="preserve">Three possible definitions; pupils decide which is true </w:t>
      </w:r>
      <w:r w:rsidR="00231BDC" w:rsidRPr="00232796">
        <w:rPr>
          <w:rFonts w:ascii="Arial" w:hAnsi="Arial" w:cs="Arial"/>
        </w:rPr>
        <w:t>-</w:t>
      </w:r>
      <w:r w:rsidR="00231BDC" w:rsidRPr="00232796">
        <w:rPr>
          <w:rFonts w:ascii="Arial" w:hAnsi="Arial" w:cs="Arial"/>
        </w:rPr>
        <w:t xml:space="preserve"> application and vocabulary recall</w:t>
      </w:r>
      <w:r w:rsidR="002A5040" w:rsidRPr="00232796">
        <w:rPr>
          <w:rFonts w:ascii="Arial" w:hAnsi="Arial" w:cs="Arial"/>
        </w:rPr>
        <w:t>.</w:t>
      </w:r>
    </w:p>
    <w:p w14:paraId="29FBE541" w14:textId="3780D2F5" w:rsidR="00352A9F" w:rsidRPr="00232796" w:rsidRDefault="0026735F" w:rsidP="002A5040">
      <w:pPr>
        <w:rPr>
          <w:rFonts w:ascii="Arial" w:hAnsi="Arial" w:cs="Arial"/>
          <w:b/>
          <w:bCs/>
          <w:color w:val="C00000"/>
        </w:rPr>
      </w:pPr>
      <w:r w:rsidRPr="00232796">
        <w:rPr>
          <w:rFonts w:ascii="Arial" w:hAnsi="Arial" w:cs="Arial"/>
          <w:b/>
          <w:bCs/>
          <w:color w:val="C00000"/>
        </w:rPr>
        <w:t xml:space="preserve">Review &amp; Retrieval Do </w:t>
      </w:r>
      <w:proofErr w:type="spellStart"/>
      <w:r w:rsidRPr="00232796">
        <w:rPr>
          <w:rFonts w:ascii="Arial" w:hAnsi="Arial" w:cs="Arial"/>
          <w:b/>
          <w:bCs/>
          <w:color w:val="C00000"/>
        </w:rPr>
        <w:t>Nows</w:t>
      </w:r>
      <w:proofErr w:type="spellEnd"/>
    </w:p>
    <w:p w14:paraId="3F96AB15" w14:textId="77777777" w:rsidR="00352A9F" w:rsidRPr="00232796" w:rsidRDefault="0026735F">
      <w:pPr>
        <w:rPr>
          <w:rFonts w:ascii="Arial" w:hAnsi="Arial" w:cs="Arial"/>
        </w:rPr>
      </w:pPr>
      <w:r w:rsidRPr="00232796">
        <w:rPr>
          <w:rFonts w:ascii="Arial" w:hAnsi="Arial" w:cs="Arial"/>
        </w:rPr>
        <w:t>These reinforce prior knowledge and build fluency.</w:t>
      </w:r>
    </w:p>
    <w:p w14:paraId="122E0E83" w14:textId="00305DC9" w:rsidR="00352A9F" w:rsidRPr="00232796" w:rsidRDefault="0026735F">
      <w:pPr>
        <w:pStyle w:val="ListBullet"/>
        <w:rPr>
          <w:rFonts w:ascii="Arial" w:hAnsi="Arial" w:cs="Arial"/>
        </w:rPr>
      </w:pPr>
      <w:r w:rsidRPr="00232796">
        <w:rPr>
          <w:rFonts w:ascii="Arial" w:hAnsi="Arial" w:cs="Arial"/>
          <w:b/>
          <w:bCs/>
        </w:rPr>
        <w:t>Quick Recall Quiz:</w:t>
      </w:r>
      <w:r w:rsidRPr="00232796">
        <w:rPr>
          <w:rFonts w:ascii="Arial" w:hAnsi="Arial" w:cs="Arial"/>
        </w:rPr>
        <w:t xml:space="preserve"> </w:t>
      </w:r>
      <w:r w:rsidR="00AB0D88" w:rsidRPr="00232796">
        <w:rPr>
          <w:rFonts w:ascii="Arial" w:hAnsi="Arial" w:cs="Arial"/>
        </w:rPr>
        <w:t>4</w:t>
      </w:r>
      <w:r w:rsidR="00EC3047">
        <w:rPr>
          <w:rFonts w:ascii="Arial" w:hAnsi="Arial" w:cs="Arial"/>
        </w:rPr>
        <w:t>-</w:t>
      </w:r>
      <w:r w:rsidR="00AB0D88" w:rsidRPr="00232796">
        <w:rPr>
          <w:rFonts w:ascii="Arial" w:hAnsi="Arial" w:cs="Arial"/>
        </w:rPr>
        <w:t>5 short questions revisiting recent content.</w:t>
      </w:r>
      <w:r w:rsidR="00AB0D88" w:rsidRPr="00232796">
        <w:rPr>
          <w:rFonts w:ascii="Arial" w:hAnsi="Arial" w:cs="Arial"/>
        </w:rPr>
        <w:t xml:space="preserve"> </w:t>
      </w:r>
      <w:r w:rsidRPr="00232796">
        <w:rPr>
          <w:rFonts w:ascii="Arial" w:hAnsi="Arial" w:cs="Arial"/>
        </w:rPr>
        <w:t>(e.g., 'List three causes of the Industrial Revolution.').</w:t>
      </w:r>
    </w:p>
    <w:p w14:paraId="6D97DDAA" w14:textId="38987BF0" w:rsidR="00AB0D88" w:rsidRPr="00232796" w:rsidRDefault="0026735F">
      <w:pPr>
        <w:pStyle w:val="ListBullet"/>
        <w:rPr>
          <w:rFonts w:ascii="Arial" w:hAnsi="Arial" w:cs="Arial"/>
        </w:rPr>
      </w:pPr>
      <w:r w:rsidRPr="00232796">
        <w:rPr>
          <w:rFonts w:ascii="Arial" w:hAnsi="Arial" w:cs="Arial"/>
          <w:b/>
          <w:bCs/>
        </w:rPr>
        <w:t>Vocabulary Match:</w:t>
      </w:r>
      <w:r w:rsidRPr="00232796">
        <w:rPr>
          <w:rFonts w:ascii="Arial" w:hAnsi="Arial" w:cs="Arial"/>
        </w:rPr>
        <w:t xml:space="preserve"> </w:t>
      </w:r>
      <w:r w:rsidR="00AB0D88" w:rsidRPr="00232796">
        <w:rPr>
          <w:rFonts w:ascii="Arial" w:hAnsi="Arial" w:cs="Arial"/>
        </w:rPr>
        <w:t>Match key terms to definitions</w:t>
      </w:r>
      <w:r w:rsidR="002672CF" w:rsidRPr="00232796">
        <w:rPr>
          <w:rFonts w:ascii="Arial" w:hAnsi="Arial" w:cs="Arial"/>
        </w:rPr>
        <w:t>. Explain your decisions</w:t>
      </w:r>
      <w:r w:rsidR="00AB0D88" w:rsidRPr="00232796">
        <w:rPr>
          <w:rFonts w:ascii="Arial" w:hAnsi="Arial" w:cs="Arial"/>
        </w:rPr>
        <w:t xml:space="preserve"> </w:t>
      </w:r>
      <w:r w:rsidR="002672CF" w:rsidRPr="00232796">
        <w:rPr>
          <w:rFonts w:ascii="Arial" w:hAnsi="Arial" w:cs="Arial"/>
        </w:rPr>
        <w:t>-</w:t>
      </w:r>
      <w:r w:rsidR="00AB0D88" w:rsidRPr="00232796">
        <w:rPr>
          <w:rFonts w:ascii="Arial" w:hAnsi="Arial" w:cs="Arial"/>
        </w:rPr>
        <w:t xml:space="preserve"> builds conceptual fluency</w:t>
      </w:r>
      <w:r w:rsidR="002672CF" w:rsidRPr="00232796">
        <w:rPr>
          <w:rFonts w:ascii="Arial" w:hAnsi="Arial" w:cs="Arial"/>
        </w:rPr>
        <w:t xml:space="preserve"> and understanding</w:t>
      </w:r>
      <w:r w:rsidR="00AB0D88" w:rsidRPr="00232796">
        <w:rPr>
          <w:rFonts w:ascii="Arial" w:hAnsi="Arial" w:cs="Arial"/>
        </w:rPr>
        <w:t>.</w:t>
      </w:r>
    </w:p>
    <w:p w14:paraId="7B7AF661" w14:textId="6283E6E8" w:rsidR="00352A9F" w:rsidRPr="00232796" w:rsidRDefault="0026735F">
      <w:pPr>
        <w:pStyle w:val="ListBullet"/>
        <w:rPr>
          <w:rFonts w:ascii="Arial" w:hAnsi="Arial" w:cs="Arial"/>
        </w:rPr>
      </w:pPr>
      <w:r w:rsidRPr="00232796">
        <w:rPr>
          <w:rFonts w:ascii="Arial" w:hAnsi="Arial" w:cs="Arial"/>
          <w:b/>
          <w:bCs/>
        </w:rPr>
        <w:t>Spot the Error:</w:t>
      </w:r>
      <w:r w:rsidRPr="00232796">
        <w:rPr>
          <w:rFonts w:ascii="Arial" w:hAnsi="Arial" w:cs="Arial"/>
        </w:rPr>
        <w:t xml:space="preserve"> Present a worked example with </w:t>
      </w:r>
      <w:r w:rsidR="00CC121F" w:rsidRPr="00232796">
        <w:rPr>
          <w:rFonts w:ascii="Arial" w:hAnsi="Arial" w:cs="Arial"/>
        </w:rPr>
        <w:t xml:space="preserve">some </w:t>
      </w:r>
      <w:r w:rsidRPr="00232796">
        <w:rPr>
          <w:rFonts w:ascii="Arial" w:hAnsi="Arial" w:cs="Arial"/>
        </w:rPr>
        <w:t>mistake</w:t>
      </w:r>
      <w:r w:rsidR="00CC121F" w:rsidRPr="00232796">
        <w:rPr>
          <w:rFonts w:ascii="Arial" w:hAnsi="Arial" w:cs="Arial"/>
        </w:rPr>
        <w:t>s</w:t>
      </w:r>
      <w:r w:rsidRPr="00232796">
        <w:rPr>
          <w:rFonts w:ascii="Arial" w:hAnsi="Arial" w:cs="Arial"/>
        </w:rPr>
        <w:t xml:space="preserve"> and ask students to find and correct </w:t>
      </w:r>
      <w:r w:rsidR="00CC121F" w:rsidRPr="00232796">
        <w:rPr>
          <w:rFonts w:ascii="Arial" w:hAnsi="Arial" w:cs="Arial"/>
        </w:rPr>
        <w:t>them</w:t>
      </w:r>
      <w:r w:rsidR="002F333B" w:rsidRPr="00232796">
        <w:rPr>
          <w:rFonts w:ascii="Arial" w:hAnsi="Arial" w:cs="Arial"/>
        </w:rPr>
        <w:t xml:space="preserve"> - </w:t>
      </w:r>
      <w:r w:rsidR="002F333B" w:rsidRPr="00232796">
        <w:rPr>
          <w:rFonts w:ascii="Arial" w:hAnsi="Arial" w:cs="Arial"/>
        </w:rPr>
        <w:t>application and analysis.</w:t>
      </w:r>
    </w:p>
    <w:p w14:paraId="374AD8C1" w14:textId="04E9472A" w:rsidR="00352A9F" w:rsidRPr="00232796" w:rsidRDefault="0026735F">
      <w:pPr>
        <w:pStyle w:val="ListBullet"/>
        <w:rPr>
          <w:rFonts w:ascii="Arial" w:hAnsi="Arial" w:cs="Arial"/>
        </w:rPr>
      </w:pPr>
      <w:r w:rsidRPr="00232796">
        <w:rPr>
          <w:rFonts w:ascii="Arial" w:hAnsi="Arial" w:cs="Arial"/>
          <w:b/>
          <w:bCs/>
        </w:rPr>
        <w:t>Explain the Concept:</w:t>
      </w:r>
      <w:r w:rsidRPr="00232796">
        <w:rPr>
          <w:rFonts w:ascii="Arial" w:hAnsi="Arial" w:cs="Arial"/>
        </w:rPr>
        <w:t xml:space="preserve"> 'In your own words, explain what “photosynthesis” means.'</w:t>
      </w:r>
      <w:r w:rsidR="002F333B" w:rsidRPr="00232796">
        <w:rPr>
          <w:rFonts w:ascii="Arial" w:hAnsi="Arial" w:cs="Arial"/>
        </w:rPr>
        <w:t xml:space="preserve"> </w:t>
      </w:r>
      <w:proofErr w:type="gramStart"/>
      <w:r w:rsidR="002F333B" w:rsidRPr="00232796">
        <w:rPr>
          <w:rFonts w:ascii="Arial" w:hAnsi="Arial" w:cs="Arial"/>
        </w:rPr>
        <w:t>Promotes</w:t>
      </w:r>
      <w:proofErr w:type="gramEnd"/>
      <w:r w:rsidR="002F333B" w:rsidRPr="00232796">
        <w:rPr>
          <w:rFonts w:ascii="Arial" w:hAnsi="Arial" w:cs="Arial"/>
        </w:rPr>
        <w:t xml:space="preserve"> understanding and </w:t>
      </w:r>
      <w:proofErr w:type="gramStart"/>
      <w:r w:rsidR="002F333B" w:rsidRPr="00232796">
        <w:rPr>
          <w:rFonts w:ascii="Arial" w:hAnsi="Arial" w:cs="Arial"/>
        </w:rPr>
        <w:t>paraphrasing</w:t>
      </w:r>
      <w:proofErr w:type="gramEnd"/>
      <w:r w:rsidR="002F333B" w:rsidRPr="00232796">
        <w:rPr>
          <w:rFonts w:ascii="Arial" w:hAnsi="Arial" w:cs="Arial"/>
        </w:rPr>
        <w:t>.</w:t>
      </w:r>
    </w:p>
    <w:p w14:paraId="4D6A4525" w14:textId="6BA026FF" w:rsidR="00352A9F" w:rsidRPr="00232796" w:rsidRDefault="0026735F">
      <w:pPr>
        <w:pStyle w:val="ListBullet"/>
        <w:rPr>
          <w:rFonts w:ascii="Arial" w:hAnsi="Arial" w:cs="Arial"/>
        </w:rPr>
      </w:pPr>
      <w:r w:rsidRPr="00232796">
        <w:rPr>
          <w:rFonts w:ascii="Arial" w:hAnsi="Arial" w:cs="Arial"/>
          <w:b/>
          <w:bCs/>
        </w:rPr>
        <w:t>Ask Me:</w:t>
      </w:r>
      <w:r w:rsidRPr="00232796">
        <w:rPr>
          <w:rFonts w:ascii="Arial" w:hAnsi="Arial" w:cs="Arial"/>
        </w:rPr>
        <w:t xml:space="preserve"> Pupils write two questions they’d like </w:t>
      </w:r>
      <w:proofErr w:type="gramStart"/>
      <w:r w:rsidRPr="00232796">
        <w:rPr>
          <w:rFonts w:ascii="Arial" w:hAnsi="Arial" w:cs="Arial"/>
        </w:rPr>
        <w:t>answered</w:t>
      </w:r>
      <w:proofErr w:type="gramEnd"/>
      <w:r w:rsidRPr="00232796">
        <w:rPr>
          <w:rFonts w:ascii="Arial" w:hAnsi="Arial" w:cs="Arial"/>
        </w:rPr>
        <w:t xml:space="preserve"> about the previous lesson</w:t>
      </w:r>
      <w:r w:rsidR="000E030B" w:rsidRPr="00232796">
        <w:rPr>
          <w:rFonts w:ascii="Arial" w:hAnsi="Arial" w:cs="Arial"/>
        </w:rPr>
        <w:t xml:space="preserve"> -</w:t>
      </w:r>
      <w:r w:rsidR="000E030B" w:rsidRPr="00232796">
        <w:rPr>
          <w:rFonts w:ascii="Arial" w:hAnsi="Arial" w:cs="Arial"/>
        </w:rPr>
        <w:t>metacognition and questioning.</w:t>
      </w:r>
    </w:p>
    <w:p w14:paraId="30F21412" w14:textId="4EE0C79F" w:rsidR="000E030B" w:rsidRPr="00232796" w:rsidRDefault="0026735F">
      <w:pPr>
        <w:pStyle w:val="ListBullet"/>
        <w:rPr>
          <w:rFonts w:ascii="Arial" w:hAnsi="Arial" w:cs="Arial"/>
        </w:rPr>
      </w:pPr>
      <w:r w:rsidRPr="00232796">
        <w:rPr>
          <w:rFonts w:ascii="Arial" w:hAnsi="Arial" w:cs="Arial"/>
          <w:b/>
          <w:bCs/>
        </w:rPr>
        <w:lastRenderedPageBreak/>
        <w:t xml:space="preserve">What Was </w:t>
      </w:r>
      <w:proofErr w:type="gramStart"/>
      <w:r w:rsidRPr="00232796">
        <w:rPr>
          <w:rFonts w:ascii="Arial" w:hAnsi="Arial" w:cs="Arial"/>
          <w:b/>
          <w:bCs/>
        </w:rPr>
        <w:t>It?:</w:t>
      </w:r>
      <w:proofErr w:type="gramEnd"/>
      <w:r w:rsidRPr="00232796">
        <w:rPr>
          <w:rFonts w:ascii="Arial" w:hAnsi="Arial" w:cs="Arial"/>
        </w:rPr>
        <w:t xml:space="preserve"> </w:t>
      </w:r>
      <w:r w:rsidR="000E030B" w:rsidRPr="00232796">
        <w:rPr>
          <w:rFonts w:ascii="Arial" w:hAnsi="Arial" w:cs="Arial"/>
        </w:rPr>
        <w:t xml:space="preserve">Write three answers on the board; pupils create the corresponding questions </w:t>
      </w:r>
      <w:r w:rsidR="000E030B" w:rsidRPr="00232796">
        <w:rPr>
          <w:rFonts w:ascii="Arial" w:hAnsi="Arial" w:cs="Arial"/>
        </w:rPr>
        <w:t>-</w:t>
      </w:r>
      <w:r w:rsidR="000E030B" w:rsidRPr="00232796">
        <w:rPr>
          <w:rFonts w:ascii="Arial" w:hAnsi="Arial" w:cs="Arial"/>
        </w:rPr>
        <w:t xml:space="preserve"> engages analysis, application, and creativity.</w:t>
      </w:r>
      <w:r w:rsidR="000E030B" w:rsidRPr="00232796">
        <w:rPr>
          <w:rFonts w:ascii="Arial" w:hAnsi="Arial" w:cs="Arial"/>
        </w:rPr>
        <w:t xml:space="preserve"> </w:t>
      </w:r>
    </w:p>
    <w:p w14:paraId="65700AF4" w14:textId="425AFF3D" w:rsidR="00352A9F" w:rsidRPr="00232796" w:rsidRDefault="0026735F">
      <w:pPr>
        <w:pStyle w:val="ListBullet"/>
        <w:rPr>
          <w:rFonts w:ascii="Arial" w:hAnsi="Arial" w:cs="Arial"/>
        </w:rPr>
      </w:pPr>
      <w:r w:rsidRPr="00232796">
        <w:rPr>
          <w:rFonts w:ascii="Arial" w:hAnsi="Arial" w:cs="Arial"/>
          <w:b/>
          <w:bCs/>
        </w:rPr>
        <w:t>Beat the Teacher:</w:t>
      </w:r>
      <w:r w:rsidRPr="00232796">
        <w:rPr>
          <w:rFonts w:ascii="Arial" w:hAnsi="Arial" w:cs="Arial"/>
        </w:rPr>
        <w:t xml:space="preserve"> Pupils and teacher solve a problem simultaneously on mini whiteboards</w:t>
      </w:r>
      <w:r w:rsidR="000B2229" w:rsidRPr="00232796">
        <w:rPr>
          <w:rFonts w:ascii="Arial" w:hAnsi="Arial" w:cs="Arial"/>
        </w:rPr>
        <w:t xml:space="preserve"> - </w:t>
      </w:r>
      <w:proofErr w:type="gramStart"/>
      <w:r w:rsidR="000B2229" w:rsidRPr="00232796">
        <w:rPr>
          <w:rFonts w:ascii="Arial" w:hAnsi="Arial" w:cs="Arial"/>
        </w:rPr>
        <w:t>reinforces</w:t>
      </w:r>
      <w:proofErr w:type="gramEnd"/>
      <w:r w:rsidR="000B2229" w:rsidRPr="00232796">
        <w:rPr>
          <w:rFonts w:ascii="Arial" w:hAnsi="Arial" w:cs="Arial"/>
        </w:rPr>
        <w:t xml:space="preserve"> </w:t>
      </w:r>
      <w:r w:rsidR="000B2229" w:rsidRPr="00232796">
        <w:rPr>
          <w:rFonts w:ascii="Arial" w:hAnsi="Arial" w:cs="Arial"/>
          <w:b/>
          <w:bCs/>
        </w:rPr>
        <w:t>procedural fluency</w:t>
      </w:r>
      <w:r w:rsidR="000B2229" w:rsidRPr="00232796">
        <w:rPr>
          <w:rFonts w:ascii="Arial" w:hAnsi="Arial" w:cs="Arial"/>
        </w:rPr>
        <w:t>.</w:t>
      </w:r>
    </w:p>
    <w:p w14:paraId="166124D6" w14:textId="4F46D5BF" w:rsidR="00352A9F" w:rsidRPr="00232796" w:rsidRDefault="0026735F">
      <w:pPr>
        <w:pStyle w:val="ListBullet"/>
        <w:rPr>
          <w:rFonts w:ascii="Arial" w:hAnsi="Arial" w:cs="Arial"/>
        </w:rPr>
      </w:pPr>
      <w:r w:rsidRPr="00232796">
        <w:rPr>
          <w:rFonts w:ascii="Arial" w:hAnsi="Arial" w:cs="Arial"/>
          <w:b/>
          <w:bCs/>
        </w:rPr>
        <w:t>Unscramble:</w:t>
      </w:r>
      <w:r w:rsidRPr="00232796">
        <w:rPr>
          <w:rFonts w:ascii="Arial" w:hAnsi="Arial" w:cs="Arial"/>
        </w:rPr>
        <w:t xml:space="preserve"> Display key vocabulary jumbled; pupils work to reorder the letters</w:t>
      </w:r>
      <w:r w:rsidR="00DD74FC" w:rsidRPr="00232796">
        <w:rPr>
          <w:rFonts w:ascii="Arial" w:hAnsi="Arial" w:cs="Arial"/>
        </w:rPr>
        <w:t xml:space="preserve"> - </w:t>
      </w:r>
      <w:r w:rsidR="00DD74FC" w:rsidRPr="00232796">
        <w:rPr>
          <w:rFonts w:ascii="Arial" w:hAnsi="Arial" w:cs="Arial"/>
        </w:rPr>
        <w:t>recall and spelling accuracy.</w:t>
      </w:r>
    </w:p>
    <w:p w14:paraId="27CEDDCA" w14:textId="1145B7A6" w:rsidR="00352A9F" w:rsidRPr="00232796" w:rsidRDefault="0026735F">
      <w:pPr>
        <w:pStyle w:val="ListBullet"/>
        <w:rPr>
          <w:rFonts w:ascii="Arial" w:hAnsi="Arial" w:cs="Arial"/>
        </w:rPr>
      </w:pPr>
      <w:r w:rsidRPr="00232796">
        <w:rPr>
          <w:rFonts w:ascii="Arial" w:hAnsi="Arial" w:cs="Arial"/>
          <w:b/>
          <w:bCs/>
        </w:rPr>
        <w:t>Show Me:</w:t>
      </w:r>
      <w:r w:rsidRPr="00232796">
        <w:rPr>
          <w:rFonts w:ascii="Arial" w:hAnsi="Arial" w:cs="Arial"/>
        </w:rPr>
        <w:t xml:space="preserve"> Ask a question; all pupils write answers on whiteboards and reveal together</w:t>
      </w:r>
      <w:r w:rsidR="00DD74FC" w:rsidRPr="00232796">
        <w:rPr>
          <w:rFonts w:ascii="Arial" w:hAnsi="Arial" w:cs="Arial"/>
        </w:rPr>
        <w:t xml:space="preserve"> - </w:t>
      </w:r>
      <w:r w:rsidR="00DD74FC" w:rsidRPr="00232796">
        <w:rPr>
          <w:rFonts w:ascii="Arial" w:hAnsi="Arial" w:cs="Arial"/>
        </w:rPr>
        <w:t>instant feedback loop for retrieval practice.</w:t>
      </w:r>
    </w:p>
    <w:p w14:paraId="461F6320" w14:textId="61A8A93A" w:rsidR="00352A9F" w:rsidRPr="00232796" w:rsidRDefault="0026735F">
      <w:pPr>
        <w:pStyle w:val="ListBullet"/>
        <w:rPr>
          <w:rFonts w:ascii="Arial" w:hAnsi="Arial" w:cs="Arial"/>
        </w:rPr>
      </w:pPr>
      <w:r w:rsidRPr="00232796">
        <w:rPr>
          <w:rFonts w:ascii="Arial" w:hAnsi="Arial" w:cs="Arial"/>
          <w:b/>
          <w:bCs/>
        </w:rPr>
        <w:t>Bingo:</w:t>
      </w:r>
      <w:r w:rsidRPr="00232796">
        <w:rPr>
          <w:rFonts w:ascii="Arial" w:hAnsi="Arial" w:cs="Arial"/>
        </w:rPr>
        <w:t xml:space="preserve"> Pupils play using words, numbers, or pictures related to the current topic</w:t>
      </w:r>
      <w:r w:rsidR="006C1DCD" w:rsidRPr="00232796">
        <w:rPr>
          <w:rFonts w:ascii="Arial" w:hAnsi="Arial" w:cs="Arial"/>
        </w:rPr>
        <w:t xml:space="preserve"> - </w:t>
      </w:r>
      <w:r w:rsidR="006C1DCD" w:rsidRPr="00232796">
        <w:rPr>
          <w:rFonts w:ascii="Arial" w:hAnsi="Arial" w:cs="Arial"/>
        </w:rPr>
        <w:t>recall and engagement.</w:t>
      </w:r>
    </w:p>
    <w:p w14:paraId="1CED9F8D" w14:textId="0F3F669C" w:rsidR="0026735F" w:rsidRPr="00232796" w:rsidRDefault="0026735F" w:rsidP="006C1DCD">
      <w:pPr>
        <w:pStyle w:val="ListBullet"/>
        <w:rPr>
          <w:rFonts w:ascii="Arial" w:hAnsi="Arial" w:cs="Arial"/>
        </w:rPr>
      </w:pPr>
      <w:r w:rsidRPr="00232796">
        <w:rPr>
          <w:rFonts w:ascii="Arial" w:hAnsi="Arial" w:cs="Arial"/>
          <w:b/>
          <w:bCs/>
        </w:rPr>
        <w:t>Number Fans:</w:t>
      </w:r>
      <w:r w:rsidRPr="00232796">
        <w:rPr>
          <w:rFonts w:ascii="Arial" w:hAnsi="Arial" w:cs="Arial"/>
        </w:rPr>
        <w:t xml:space="preserve"> </w:t>
      </w:r>
      <w:r w:rsidR="006C1DCD" w:rsidRPr="00232796">
        <w:rPr>
          <w:rFonts w:ascii="Arial" w:hAnsi="Arial" w:cs="Arial"/>
        </w:rPr>
        <w:t xml:space="preserve">Great for mental </w:t>
      </w:r>
      <w:proofErr w:type="spellStart"/>
      <w:r w:rsidR="006C1DCD" w:rsidRPr="00232796">
        <w:rPr>
          <w:rFonts w:ascii="Arial" w:hAnsi="Arial" w:cs="Arial"/>
        </w:rPr>
        <w:t>maths</w:t>
      </w:r>
      <w:proofErr w:type="spellEnd"/>
      <w:r w:rsidR="006C1DCD" w:rsidRPr="00232796">
        <w:rPr>
          <w:rFonts w:ascii="Arial" w:hAnsi="Arial" w:cs="Arial"/>
        </w:rPr>
        <w:t xml:space="preserve"> and instant feedback.</w:t>
      </w:r>
    </w:p>
    <w:p w14:paraId="29425610" w14:textId="6575178C" w:rsidR="00352A9F" w:rsidRPr="00232796" w:rsidRDefault="0026735F" w:rsidP="002A5040">
      <w:pPr>
        <w:rPr>
          <w:rFonts w:ascii="Arial" w:hAnsi="Arial" w:cs="Arial"/>
          <w:b/>
          <w:bCs/>
          <w:color w:val="C00000"/>
        </w:rPr>
      </w:pPr>
      <w:r w:rsidRPr="00232796">
        <w:rPr>
          <w:rFonts w:ascii="Arial" w:hAnsi="Arial" w:cs="Arial"/>
          <w:b/>
          <w:bCs/>
          <w:color w:val="C00000"/>
        </w:rPr>
        <w:t>Fluency &amp; Skill-Building Do Nows</w:t>
      </w:r>
    </w:p>
    <w:p w14:paraId="70EC7EEC" w14:textId="77777777" w:rsidR="00352A9F" w:rsidRPr="00232796" w:rsidRDefault="0026735F">
      <w:pPr>
        <w:rPr>
          <w:rFonts w:ascii="Arial" w:hAnsi="Arial" w:cs="Arial"/>
        </w:rPr>
      </w:pPr>
      <w:r w:rsidRPr="00232796">
        <w:rPr>
          <w:rFonts w:ascii="Arial" w:hAnsi="Arial" w:cs="Arial"/>
        </w:rPr>
        <w:t xml:space="preserve">These </w:t>
      </w:r>
      <w:proofErr w:type="gramStart"/>
      <w:r w:rsidRPr="00232796">
        <w:rPr>
          <w:rFonts w:ascii="Arial" w:hAnsi="Arial" w:cs="Arial"/>
        </w:rPr>
        <w:t>warm up</w:t>
      </w:r>
      <w:proofErr w:type="gramEnd"/>
      <w:r w:rsidRPr="00232796">
        <w:rPr>
          <w:rFonts w:ascii="Arial" w:hAnsi="Arial" w:cs="Arial"/>
        </w:rPr>
        <w:t xml:space="preserve"> procedural or analytical thinking.</w:t>
      </w:r>
    </w:p>
    <w:p w14:paraId="3BCE1F24" w14:textId="3EF4B7DE" w:rsidR="00352A9F" w:rsidRPr="00232796" w:rsidRDefault="0026735F">
      <w:pPr>
        <w:pStyle w:val="ListBullet"/>
        <w:rPr>
          <w:rFonts w:ascii="Arial" w:hAnsi="Arial" w:cs="Arial"/>
        </w:rPr>
      </w:pPr>
      <w:r w:rsidRPr="00232796">
        <w:rPr>
          <w:rFonts w:ascii="Arial" w:hAnsi="Arial" w:cs="Arial"/>
          <w:b/>
          <w:bCs/>
        </w:rPr>
        <w:t>Maths Warm-Up:</w:t>
      </w:r>
      <w:r w:rsidRPr="00232796">
        <w:rPr>
          <w:rFonts w:ascii="Arial" w:hAnsi="Arial" w:cs="Arial"/>
        </w:rPr>
        <w:t xml:space="preserve"> 5 arithmetic problems increasing in complexity</w:t>
      </w:r>
      <w:r w:rsidR="00BB12B7" w:rsidRPr="00232796">
        <w:rPr>
          <w:rFonts w:ascii="Arial" w:hAnsi="Arial" w:cs="Arial"/>
        </w:rPr>
        <w:t xml:space="preserve"> - </w:t>
      </w:r>
      <w:r w:rsidR="00BB12B7" w:rsidRPr="00232796">
        <w:rPr>
          <w:rFonts w:ascii="Arial" w:hAnsi="Arial" w:cs="Arial"/>
        </w:rPr>
        <w:t>supports automation and progressive challenge.</w:t>
      </w:r>
    </w:p>
    <w:p w14:paraId="6D8D8835" w14:textId="3B418D77" w:rsidR="00352A9F" w:rsidRPr="00232796" w:rsidRDefault="0026735F">
      <w:pPr>
        <w:pStyle w:val="ListBullet"/>
        <w:rPr>
          <w:rFonts w:ascii="Arial" w:hAnsi="Arial" w:cs="Arial"/>
        </w:rPr>
      </w:pPr>
      <w:r w:rsidRPr="00232796">
        <w:rPr>
          <w:rFonts w:ascii="Arial" w:hAnsi="Arial" w:cs="Arial"/>
          <w:b/>
          <w:bCs/>
        </w:rPr>
        <w:t>Grammar Drill:</w:t>
      </w:r>
      <w:r w:rsidRPr="00232796">
        <w:rPr>
          <w:rFonts w:ascii="Arial" w:hAnsi="Arial" w:cs="Arial"/>
        </w:rPr>
        <w:t xml:space="preserve"> Correct punctuation or identify word classes in a short sentence</w:t>
      </w:r>
      <w:r w:rsidR="00BB12B7" w:rsidRPr="00232796">
        <w:rPr>
          <w:rFonts w:ascii="Arial" w:hAnsi="Arial" w:cs="Arial"/>
        </w:rPr>
        <w:t xml:space="preserve"> </w:t>
      </w:r>
      <w:r w:rsidR="00BB12B7" w:rsidRPr="00232796">
        <w:rPr>
          <w:rFonts w:ascii="Arial" w:hAnsi="Arial" w:cs="Arial"/>
        </w:rPr>
        <w:t>strengthens language precision.</w:t>
      </w:r>
    </w:p>
    <w:p w14:paraId="69AF5B2D" w14:textId="7F0808D7" w:rsidR="00352A9F" w:rsidRPr="00232796" w:rsidRDefault="0026735F">
      <w:pPr>
        <w:pStyle w:val="ListBullet"/>
        <w:rPr>
          <w:rFonts w:ascii="Arial" w:hAnsi="Arial" w:cs="Arial"/>
        </w:rPr>
      </w:pPr>
      <w:r w:rsidRPr="00232796">
        <w:rPr>
          <w:rFonts w:ascii="Arial" w:hAnsi="Arial" w:cs="Arial"/>
          <w:b/>
          <w:bCs/>
        </w:rPr>
        <w:t>Reading Snapshot:</w:t>
      </w:r>
      <w:r w:rsidRPr="00232796">
        <w:rPr>
          <w:rFonts w:ascii="Arial" w:hAnsi="Arial" w:cs="Arial"/>
        </w:rPr>
        <w:t xml:space="preserve"> A 50-word passage with a question on inference or tone</w:t>
      </w:r>
      <w:r w:rsidR="00BB12B7" w:rsidRPr="00232796">
        <w:rPr>
          <w:rFonts w:ascii="Arial" w:hAnsi="Arial" w:cs="Arial"/>
        </w:rPr>
        <w:t xml:space="preserve"> - </w:t>
      </w:r>
      <w:r w:rsidR="00BB12B7" w:rsidRPr="00232796">
        <w:rPr>
          <w:rFonts w:ascii="Arial" w:hAnsi="Arial" w:cs="Arial"/>
        </w:rPr>
        <w:t>analysis and evaluation.</w:t>
      </w:r>
    </w:p>
    <w:p w14:paraId="35316DF7" w14:textId="1B84D585" w:rsidR="00352A9F" w:rsidRPr="00232796" w:rsidRDefault="0026735F" w:rsidP="002A5040">
      <w:pPr>
        <w:rPr>
          <w:rFonts w:ascii="Arial" w:hAnsi="Arial" w:cs="Arial"/>
          <w:b/>
          <w:bCs/>
          <w:color w:val="C00000"/>
        </w:rPr>
      </w:pPr>
      <w:r w:rsidRPr="00232796">
        <w:rPr>
          <w:rFonts w:ascii="Arial" w:hAnsi="Arial" w:cs="Arial"/>
          <w:b/>
          <w:bCs/>
          <w:color w:val="C00000"/>
        </w:rPr>
        <w:t>Creative &amp; Visual Do Nows</w:t>
      </w:r>
    </w:p>
    <w:p w14:paraId="44546B55" w14:textId="77777777" w:rsidR="00352A9F" w:rsidRPr="00232796" w:rsidRDefault="0026735F">
      <w:pPr>
        <w:rPr>
          <w:rFonts w:ascii="Arial" w:hAnsi="Arial" w:cs="Arial"/>
        </w:rPr>
      </w:pPr>
      <w:r w:rsidRPr="00232796">
        <w:rPr>
          <w:rFonts w:ascii="Arial" w:hAnsi="Arial" w:cs="Arial"/>
        </w:rPr>
        <w:t xml:space="preserve">For </w:t>
      </w:r>
      <w:proofErr w:type="gramStart"/>
      <w:r w:rsidRPr="00232796">
        <w:rPr>
          <w:rFonts w:ascii="Arial" w:hAnsi="Arial" w:cs="Arial"/>
        </w:rPr>
        <w:t>engaging</w:t>
      </w:r>
      <w:proofErr w:type="gramEnd"/>
      <w:r w:rsidRPr="00232796">
        <w:rPr>
          <w:rFonts w:ascii="Arial" w:hAnsi="Arial" w:cs="Arial"/>
        </w:rPr>
        <w:t xml:space="preserve"> multiple learning styles and visual thinking:</w:t>
      </w:r>
    </w:p>
    <w:p w14:paraId="75A6641B" w14:textId="100E2C67" w:rsidR="00352A9F" w:rsidRPr="00232796" w:rsidRDefault="0026735F">
      <w:pPr>
        <w:pStyle w:val="ListBullet"/>
        <w:rPr>
          <w:rFonts w:ascii="Arial" w:hAnsi="Arial" w:cs="Arial"/>
        </w:rPr>
      </w:pPr>
      <w:r w:rsidRPr="00232796">
        <w:rPr>
          <w:rFonts w:ascii="Arial" w:hAnsi="Arial" w:cs="Arial"/>
          <w:b/>
          <w:bCs/>
        </w:rPr>
        <w:t>Draw It:</w:t>
      </w:r>
      <w:r w:rsidRPr="00232796">
        <w:rPr>
          <w:rFonts w:ascii="Arial" w:hAnsi="Arial" w:cs="Arial"/>
        </w:rPr>
        <w:t xml:space="preserve"> Pupils visually represent something from the last lesson or topic</w:t>
      </w:r>
      <w:r w:rsidR="008602A5" w:rsidRPr="00232796">
        <w:rPr>
          <w:rFonts w:ascii="Arial" w:hAnsi="Arial" w:cs="Arial"/>
        </w:rPr>
        <w:t xml:space="preserve"> - </w:t>
      </w:r>
      <w:r w:rsidR="008602A5" w:rsidRPr="00232796">
        <w:rPr>
          <w:rFonts w:ascii="Arial" w:hAnsi="Arial" w:cs="Arial"/>
        </w:rPr>
        <w:t>supports visual recall and conceptual linking.</w:t>
      </w:r>
    </w:p>
    <w:p w14:paraId="0B5B63E9" w14:textId="5367B26D" w:rsidR="00352A9F" w:rsidRPr="00232796" w:rsidRDefault="0026735F">
      <w:pPr>
        <w:pStyle w:val="ListBullet"/>
        <w:rPr>
          <w:rFonts w:ascii="Arial" w:hAnsi="Arial" w:cs="Arial"/>
        </w:rPr>
      </w:pPr>
      <w:r w:rsidRPr="00232796">
        <w:rPr>
          <w:rFonts w:ascii="Arial" w:hAnsi="Arial" w:cs="Arial"/>
          <w:b/>
          <w:bCs/>
        </w:rPr>
        <w:t>Eyes Closed:</w:t>
      </w:r>
      <w:r w:rsidRPr="00232796">
        <w:rPr>
          <w:rFonts w:ascii="Arial" w:hAnsi="Arial" w:cs="Arial"/>
        </w:rPr>
        <w:t xml:space="preserve"> Describe an object or shape; pupils draw it with eyes closed</w:t>
      </w:r>
      <w:r w:rsidR="00F82899" w:rsidRPr="00232796">
        <w:rPr>
          <w:rFonts w:ascii="Arial" w:hAnsi="Arial" w:cs="Arial"/>
        </w:rPr>
        <w:t xml:space="preserve"> - </w:t>
      </w:r>
      <w:proofErr w:type="gramStart"/>
      <w:r w:rsidR="00F82899" w:rsidRPr="00232796">
        <w:rPr>
          <w:rFonts w:ascii="Arial" w:hAnsi="Arial" w:cs="Arial"/>
        </w:rPr>
        <w:t>develops</w:t>
      </w:r>
      <w:proofErr w:type="gramEnd"/>
      <w:r w:rsidR="00F82899" w:rsidRPr="00232796">
        <w:rPr>
          <w:rFonts w:ascii="Arial" w:hAnsi="Arial" w:cs="Arial"/>
        </w:rPr>
        <w:t xml:space="preserve"> </w:t>
      </w:r>
      <w:r w:rsidR="00F82899" w:rsidRPr="00232796">
        <w:rPr>
          <w:rFonts w:ascii="Arial" w:hAnsi="Arial" w:cs="Arial"/>
          <w:b/>
          <w:bCs/>
        </w:rPr>
        <w:t>listening accuracy</w:t>
      </w:r>
      <w:r w:rsidR="00F82899" w:rsidRPr="00232796">
        <w:rPr>
          <w:rFonts w:ascii="Arial" w:hAnsi="Arial" w:cs="Arial"/>
        </w:rPr>
        <w:t xml:space="preserve"> and interpretation.</w:t>
      </w:r>
    </w:p>
    <w:p w14:paraId="4C149E1C" w14:textId="70051BDA" w:rsidR="00352A9F" w:rsidRPr="00232796" w:rsidRDefault="0026735F">
      <w:pPr>
        <w:pStyle w:val="ListBullet"/>
        <w:rPr>
          <w:rFonts w:ascii="Arial" w:hAnsi="Arial" w:cs="Arial"/>
        </w:rPr>
      </w:pPr>
      <w:r w:rsidRPr="00232796">
        <w:rPr>
          <w:rFonts w:ascii="Arial" w:hAnsi="Arial" w:cs="Arial"/>
          <w:b/>
          <w:bCs/>
        </w:rPr>
        <w:t>KWL Chart:</w:t>
      </w:r>
      <w:r w:rsidRPr="00232796">
        <w:rPr>
          <w:rFonts w:ascii="Arial" w:hAnsi="Arial" w:cs="Arial"/>
        </w:rPr>
        <w:t xml:space="preserve"> Pupils note what they Know, </w:t>
      </w:r>
      <w:proofErr w:type="gramStart"/>
      <w:r w:rsidRPr="00232796">
        <w:rPr>
          <w:rFonts w:ascii="Arial" w:hAnsi="Arial" w:cs="Arial"/>
        </w:rPr>
        <w:t>Want</w:t>
      </w:r>
      <w:proofErr w:type="gramEnd"/>
      <w:r w:rsidRPr="00232796">
        <w:rPr>
          <w:rFonts w:ascii="Arial" w:hAnsi="Arial" w:cs="Arial"/>
        </w:rPr>
        <w:t xml:space="preserve"> to know, and later what they Learned</w:t>
      </w:r>
      <w:r w:rsidR="00F82899" w:rsidRPr="00232796">
        <w:rPr>
          <w:rFonts w:ascii="Arial" w:hAnsi="Arial" w:cs="Arial"/>
        </w:rPr>
        <w:t xml:space="preserve"> - </w:t>
      </w:r>
      <w:r w:rsidR="00F82899" w:rsidRPr="00232796">
        <w:rPr>
          <w:rFonts w:ascii="Arial" w:hAnsi="Arial" w:cs="Arial"/>
        </w:rPr>
        <w:t>encourages metacognitive reflection.</w:t>
      </w:r>
    </w:p>
    <w:p w14:paraId="4E02886A" w14:textId="0ADA485B" w:rsidR="00352A9F" w:rsidRPr="00232796" w:rsidRDefault="0026735F">
      <w:pPr>
        <w:pStyle w:val="ListBullet"/>
        <w:rPr>
          <w:rFonts w:ascii="Arial" w:hAnsi="Arial" w:cs="Arial"/>
        </w:rPr>
      </w:pPr>
      <w:r w:rsidRPr="00232796">
        <w:rPr>
          <w:rFonts w:ascii="Arial" w:hAnsi="Arial" w:cs="Arial"/>
          <w:b/>
          <w:bCs/>
        </w:rPr>
        <w:t>My Flag:</w:t>
      </w:r>
      <w:r w:rsidRPr="00232796">
        <w:rPr>
          <w:rFonts w:ascii="Arial" w:hAnsi="Arial" w:cs="Arial"/>
        </w:rPr>
        <w:t xml:space="preserve"> Pupils design a personal flag with symbols representing themselves</w:t>
      </w:r>
      <w:r w:rsidR="00E46CC4" w:rsidRPr="00232796">
        <w:rPr>
          <w:rFonts w:ascii="Arial" w:hAnsi="Arial" w:cs="Arial"/>
        </w:rPr>
        <w:t xml:space="preserve"> - </w:t>
      </w:r>
      <w:r w:rsidR="00E46CC4" w:rsidRPr="00232796">
        <w:rPr>
          <w:rFonts w:ascii="Arial" w:hAnsi="Arial" w:cs="Arial"/>
        </w:rPr>
        <w:t>creative self-expression.</w:t>
      </w:r>
    </w:p>
    <w:p w14:paraId="52382818" w14:textId="7E6A3530" w:rsidR="00352A9F" w:rsidRPr="00232796" w:rsidRDefault="0026735F">
      <w:pPr>
        <w:pStyle w:val="ListBullet"/>
        <w:rPr>
          <w:rFonts w:ascii="Arial" w:hAnsi="Arial" w:cs="Arial"/>
        </w:rPr>
      </w:pPr>
      <w:r w:rsidRPr="00232796">
        <w:rPr>
          <w:rFonts w:ascii="Arial" w:hAnsi="Arial" w:cs="Arial"/>
          <w:b/>
          <w:bCs/>
        </w:rPr>
        <w:t>Learning Wall Contribution:</w:t>
      </w:r>
      <w:r w:rsidRPr="00232796">
        <w:rPr>
          <w:rFonts w:ascii="Arial" w:hAnsi="Arial" w:cs="Arial"/>
        </w:rPr>
        <w:t xml:space="preserve"> Add a key word, fact, or question from previous learning</w:t>
      </w:r>
      <w:r w:rsidR="00E46CC4" w:rsidRPr="00232796">
        <w:rPr>
          <w:rFonts w:ascii="Arial" w:hAnsi="Arial" w:cs="Arial"/>
        </w:rPr>
        <w:t xml:space="preserve"> -</w:t>
      </w:r>
      <w:r w:rsidR="00E46CC4" w:rsidRPr="00232796">
        <w:rPr>
          <w:rFonts w:ascii="Arial" w:hAnsi="Arial" w:cs="Arial"/>
        </w:rPr>
        <w:t xml:space="preserve"> consolidates</w:t>
      </w:r>
      <w:r w:rsidR="00E46CC4" w:rsidRPr="00232796">
        <w:rPr>
          <w:rFonts w:ascii="Arial" w:hAnsi="Arial" w:cs="Arial"/>
          <w:b/>
          <w:bCs/>
        </w:rPr>
        <w:t xml:space="preserve"> </w:t>
      </w:r>
      <w:r w:rsidR="00E46CC4" w:rsidRPr="00232796">
        <w:rPr>
          <w:rFonts w:ascii="Arial" w:hAnsi="Arial" w:cs="Arial"/>
        </w:rPr>
        <w:t>and</w:t>
      </w:r>
      <w:r w:rsidR="00E46CC4" w:rsidRPr="00232796">
        <w:rPr>
          <w:rFonts w:ascii="Arial" w:hAnsi="Arial" w:cs="Arial"/>
          <w:b/>
          <w:bCs/>
        </w:rPr>
        <w:t xml:space="preserve"> </w:t>
      </w:r>
      <w:r w:rsidR="00E46CC4" w:rsidRPr="00232796">
        <w:rPr>
          <w:rFonts w:ascii="Arial" w:hAnsi="Arial" w:cs="Arial"/>
        </w:rPr>
        <w:t>builds</w:t>
      </w:r>
      <w:r w:rsidR="00E46CC4" w:rsidRPr="00232796">
        <w:rPr>
          <w:rFonts w:ascii="Arial" w:hAnsi="Arial" w:cs="Arial"/>
          <w:b/>
          <w:bCs/>
        </w:rPr>
        <w:t xml:space="preserve"> </w:t>
      </w:r>
      <w:r w:rsidR="00E46CC4" w:rsidRPr="00232796">
        <w:rPr>
          <w:rFonts w:ascii="Arial" w:hAnsi="Arial" w:cs="Arial"/>
        </w:rPr>
        <w:t>learning.</w:t>
      </w:r>
    </w:p>
    <w:p w14:paraId="4F66F589" w14:textId="5088B00E" w:rsidR="00352A9F" w:rsidRPr="00232796" w:rsidRDefault="0026735F" w:rsidP="002A5040">
      <w:pPr>
        <w:rPr>
          <w:rFonts w:ascii="Arial" w:hAnsi="Arial" w:cs="Arial"/>
          <w:b/>
          <w:bCs/>
          <w:color w:val="C00000"/>
        </w:rPr>
      </w:pPr>
      <w:r w:rsidRPr="00232796">
        <w:rPr>
          <w:rFonts w:ascii="Arial" w:hAnsi="Arial" w:cs="Arial"/>
          <w:b/>
          <w:bCs/>
          <w:color w:val="C00000"/>
        </w:rPr>
        <w:lastRenderedPageBreak/>
        <w:t>Connection &amp; Transition Do Nows</w:t>
      </w:r>
    </w:p>
    <w:p w14:paraId="3BE67A49" w14:textId="77777777" w:rsidR="00352A9F" w:rsidRPr="00232796" w:rsidRDefault="0026735F">
      <w:pPr>
        <w:rPr>
          <w:rFonts w:ascii="Arial" w:hAnsi="Arial" w:cs="Arial"/>
        </w:rPr>
      </w:pPr>
      <w:r w:rsidRPr="00232796">
        <w:rPr>
          <w:rFonts w:ascii="Arial" w:hAnsi="Arial" w:cs="Arial"/>
        </w:rPr>
        <w:t>These help link previous learning to today’s objectives.</w:t>
      </w:r>
    </w:p>
    <w:p w14:paraId="13EE237B" w14:textId="3C16A698" w:rsidR="00352A9F" w:rsidRPr="00232796" w:rsidRDefault="0026735F">
      <w:pPr>
        <w:pStyle w:val="ListBullet"/>
        <w:rPr>
          <w:rFonts w:ascii="Arial" w:hAnsi="Arial" w:cs="Arial"/>
        </w:rPr>
      </w:pPr>
      <w:r w:rsidRPr="00232796">
        <w:rPr>
          <w:rFonts w:ascii="Arial" w:hAnsi="Arial" w:cs="Arial"/>
          <w:b/>
          <w:bCs/>
        </w:rPr>
        <w:t>Last Lesson Recap:</w:t>
      </w:r>
      <w:r w:rsidRPr="00232796">
        <w:rPr>
          <w:rFonts w:ascii="Arial" w:hAnsi="Arial" w:cs="Arial"/>
        </w:rPr>
        <w:t xml:space="preserve"> 'Write down three things we learned yesterday that might help with today’s topic.'</w:t>
      </w:r>
      <w:r w:rsidR="00381224" w:rsidRPr="00232796">
        <w:rPr>
          <w:rFonts w:ascii="Arial" w:hAnsi="Arial" w:cs="Arial"/>
        </w:rPr>
        <w:t xml:space="preserve"> </w:t>
      </w:r>
    </w:p>
    <w:p w14:paraId="31D3DACF" w14:textId="078B279F" w:rsidR="00352A9F" w:rsidRPr="00232796" w:rsidRDefault="0026735F">
      <w:pPr>
        <w:pStyle w:val="ListBullet"/>
        <w:rPr>
          <w:rFonts w:ascii="Arial" w:hAnsi="Arial" w:cs="Arial"/>
        </w:rPr>
      </w:pPr>
      <w:r w:rsidRPr="00232796">
        <w:rPr>
          <w:rFonts w:ascii="Arial" w:hAnsi="Arial" w:cs="Arial"/>
          <w:b/>
          <w:bCs/>
        </w:rPr>
        <w:t>Keyword Continuum:</w:t>
      </w:r>
      <w:r w:rsidRPr="00232796">
        <w:rPr>
          <w:rFonts w:ascii="Arial" w:hAnsi="Arial" w:cs="Arial"/>
        </w:rPr>
        <w:t xml:space="preserve"> Students rank key terms from least to most relevant to the upcoming lesson</w:t>
      </w:r>
      <w:r w:rsidR="00CD57B3" w:rsidRPr="00232796">
        <w:rPr>
          <w:rFonts w:ascii="Arial" w:hAnsi="Arial" w:cs="Arial"/>
        </w:rPr>
        <w:t xml:space="preserve"> - </w:t>
      </w:r>
      <w:proofErr w:type="gramStart"/>
      <w:r w:rsidR="00CD57B3" w:rsidRPr="00232796">
        <w:rPr>
          <w:rFonts w:ascii="Arial" w:hAnsi="Arial" w:cs="Arial"/>
        </w:rPr>
        <w:t>promotes</w:t>
      </w:r>
      <w:proofErr w:type="gramEnd"/>
      <w:r w:rsidR="00CD57B3" w:rsidRPr="00232796">
        <w:rPr>
          <w:rFonts w:ascii="Arial" w:hAnsi="Arial" w:cs="Arial"/>
        </w:rPr>
        <w:t xml:space="preserve"> </w:t>
      </w:r>
      <w:proofErr w:type="spellStart"/>
      <w:r w:rsidR="00CD57B3" w:rsidRPr="00232796">
        <w:rPr>
          <w:rFonts w:ascii="Arial" w:hAnsi="Arial" w:cs="Arial"/>
        </w:rPr>
        <w:t>categorisation</w:t>
      </w:r>
      <w:proofErr w:type="spellEnd"/>
      <w:r w:rsidR="00CD57B3" w:rsidRPr="00232796">
        <w:rPr>
          <w:rFonts w:ascii="Arial" w:hAnsi="Arial" w:cs="Arial"/>
        </w:rPr>
        <w:t xml:space="preserve"> and </w:t>
      </w:r>
      <w:proofErr w:type="spellStart"/>
      <w:r w:rsidR="00CD57B3" w:rsidRPr="00232796">
        <w:rPr>
          <w:rFonts w:ascii="Arial" w:hAnsi="Arial" w:cs="Arial"/>
        </w:rPr>
        <w:t>prioritisation</w:t>
      </w:r>
      <w:proofErr w:type="spellEnd"/>
      <w:r w:rsidR="00CD57B3" w:rsidRPr="00232796">
        <w:rPr>
          <w:rFonts w:ascii="Arial" w:hAnsi="Arial" w:cs="Arial"/>
        </w:rPr>
        <w:t>.</w:t>
      </w:r>
    </w:p>
    <w:p w14:paraId="277E08B9" w14:textId="3EDD12DD" w:rsidR="00352A9F" w:rsidRPr="00232796" w:rsidRDefault="0026735F">
      <w:pPr>
        <w:pStyle w:val="ListBullet"/>
        <w:rPr>
          <w:rFonts w:ascii="Arial" w:hAnsi="Arial" w:cs="Arial"/>
        </w:rPr>
      </w:pPr>
      <w:r w:rsidRPr="00232796">
        <w:rPr>
          <w:rFonts w:ascii="Arial" w:hAnsi="Arial" w:cs="Arial"/>
          <w:b/>
          <w:bCs/>
        </w:rPr>
        <w:t>Concept Map Start:</w:t>
      </w:r>
      <w:r w:rsidRPr="00232796">
        <w:rPr>
          <w:rFonts w:ascii="Arial" w:hAnsi="Arial" w:cs="Arial"/>
        </w:rPr>
        <w:t xml:space="preserve"> Provide a blank concept map with a few nodes</w:t>
      </w:r>
      <w:r w:rsidR="00552123" w:rsidRPr="00232796">
        <w:rPr>
          <w:rFonts w:ascii="Arial" w:hAnsi="Arial" w:cs="Arial"/>
        </w:rPr>
        <w:t xml:space="preserve">; </w:t>
      </w:r>
      <w:r w:rsidRPr="00232796">
        <w:rPr>
          <w:rFonts w:ascii="Arial" w:hAnsi="Arial" w:cs="Arial"/>
        </w:rPr>
        <w:t>students fill in connections they recall.</w:t>
      </w:r>
      <w:r w:rsidR="00CD57B3" w:rsidRPr="00232796">
        <w:rPr>
          <w:rFonts w:ascii="Arial" w:hAnsi="Arial" w:cs="Arial"/>
        </w:rPr>
        <w:t xml:space="preserve"> </w:t>
      </w:r>
      <w:r w:rsidR="00CD57B3" w:rsidRPr="00232796">
        <w:rPr>
          <w:rFonts w:ascii="Arial" w:hAnsi="Arial" w:cs="Arial"/>
        </w:rPr>
        <w:t>supports schema building.</w:t>
      </w:r>
    </w:p>
    <w:p w14:paraId="29216CA9" w14:textId="4C30B0AD" w:rsidR="00352A9F" w:rsidRPr="00232796" w:rsidRDefault="0026735F" w:rsidP="002A5040">
      <w:pPr>
        <w:rPr>
          <w:rFonts w:ascii="Arial" w:hAnsi="Arial" w:cs="Arial"/>
          <w:b/>
          <w:bCs/>
          <w:color w:val="C00000"/>
        </w:rPr>
      </w:pPr>
      <w:r w:rsidRPr="00232796">
        <w:rPr>
          <w:rFonts w:ascii="Arial" w:hAnsi="Arial" w:cs="Arial"/>
          <w:b/>
          <w:bCs/>
          <w:color w:val="C00000"/>
        </w:rPr>
        <w:t>SEL / Readiness Do Nows</w:t>
      </w:r>
    </w:p>
    <w:p w14:paraId="025265DE" w14:textId="77777777" w:rsidR="00352A9F" w:rsidRPr="00232796" w:rsidRDefault="0026735F">
      <w:pPr>
        <w:rPr>
          <w:rFonts w:ascii="Arial" w:hAnsi="Arial" w:cs="Arial"/>
        </w:rPr>
      </w:pPr>
      <w:r w:rsidRPr="00232796">
        <w:rPr>
          <w:rFonts w:ascii="Arial" w:hAnsi="Arial" w:cs="Arial"/>
        </w:rPr>
        <w:t>For settling and emotional readiness (especially with younger or high-need groups).</w:t>
      </w:r>
    </w:p>
    <w:p w14:paraId="2E1A9A4A" w14:textId="3F1EBEBD" w:rsidR="00352A9F" w:rsidRPr="00232796" w:rsidRDefault="0026735F">
      <w:pPr>
        <w:pStyle w:val="ListBullet"/>
        <w:rPr>
          <w:rFonts w:ascii="Arial" w:hAnsi="Arial" w:cs="Arial"/>
        </w:rPr>
      </w:pPr>
      <w:r w:rsidRPr="00232796">
        <w:rPr>
          <w:rFonts w:ascii="Arial" w:hAnsi="Arial" w:cs="Arial"/>
          <w:b/>
          <w:bCs/>
        </w:rPr>
        <w:t>Mindful Minute:</w:t>
      </w:r>
      <w:r w:rsidRPr="00232796">
        <w:rPr>
          <w:rFonts w:ascii="Arial" w:hAnsi="Arial" w:cs="Arial"/>
        </w:rPr>
        <w:t xml:space="preserve"> </w:t>
      </w:r>
      <w:r w:rsidR="00552123" w:rsidRPr="00232796">
        <w:rPr>
          <w:rFonts w:ascii="Arial" w:hAnsi="Arial" w:cs="Arial"/>
        </w:rPr>
        <w:t>Breathing or focus exercise to regulate attention.</w:t>
      </w:r>
    </w:p>
    <w:p w14:paraId="53DD55D3" w14:textId="77777777" w:rsidR="00390861" w:rsidRPr="00232796" w:rsidRDefault="0026735F">
      <w:pPr>
        <w:pStyle w:val="ListBullet"/>
        <w:rPr>
          <w:rFonts w:ascii="Arial" w:hAnsi="Arial" w:cs="Arial"/>
        </w:rPr>
      </w:pPr>
      <w:r w:rsidRPr="00232796">
        <w:rPr>
          <w:rFonts w:ascii="Arial" w:hAnsi="Arial" w:cs="Arial"/>
          <w:b/>
          <w:bCs/>
        </w:rPr>
        <w:t>Positive Start:</w:t>
      </w:r>
      <w:r w:rsidRPr="00232796">
        <w:rPr>
          <w:rFonts w:ascii="Arial" w:hAnsi="Arial" w:cs="Arial"/>
        </w:rPr>
        <w:t xml:space="preserve"> </w:t>
      </w:r>
      <w:r w:rsidR="00390861" w:rsidRPr="00166A36">
        <w:rPr>
          <w:rFonts w:ascii="Arial" w:hAnsi="Arial" w:cs="Arial"/>
          <w:i/>
          <w:iCs/>
        </w:rPr>
        <w:t>“Write one thing you’re proud of from this week.”</w:t>
      </w:r>
    </w:p>
    <w:p w14:paraId="3C0A27A7" w14:textId="5B868333" w:rsidR="00352A9F" w:rsidRPr="00232796" w:rsidRDefault="0026735F">
      <w:pPr>
        <w:pStyle w:val="ListBullet"/>
        <w:rPr>
          <w:rFonts w:ascii="Arial" w:hAnsi="Arial" w:cs="Arial"/>
        </w:rPr>
      </w:pPr>
      <w:proofErr w:type="gramStart"/>
      <w:r w:rsidRPr="00232796">
        <w:rPr>
          <w:rFonts w:ascii="Arial" w:hAnsi="Arial" w:cs="Arial"/>
          <w:b/>
          <w:bCs/>
        </w:rPr>
        <w:t>Goal-Setting</w:t>
      </w:r>
      <w:proofErr w:type="gramEnd"/>
      <w:r w:rsidRPr="00232796">
        <w:rPr>
          <w:rFonts w:ascii="Arial" w:hAnsi="Arial" w:cs="Arial"/>
          <w:b/>
          <w:bCs/>
        </w:rPr>
        <w:t>:</w:t>
      </w:r>
      <w:r w:rsidRPr="00232796">
        <w:rPr>
          <w:rFonts w:ascii="Arial" w:hAnsi="Arial" w:cs="Arial"/>
        </w:rPr>
        <w:t xml:space="preserve"> </w:t>
      </w:r>
      <w:r w:rsidR="00390861" w:rsidRPr="00166A36">
        <w:rPr>
          <w:rFonts w:ascii="Arial" w:hAnsi="Arial" w:cs="Arial"/>
          <w:i/>
          <w:iCs/>
        </w:rPr>
        <w:t xml:space="preserve">“What’s one target for your learning today?” </w:t>
      </w:r>
      <w:r w:rsidR="00390861" w:rsidRPr="00232796">
        <w:rPr>
          <w:rFonts w:ascii="Arial" w:hAnsi="Arial" w:cs="Arial"/>
        </w:rPr>
        <w:t>Encourages self-management and reflection.</w:t>
      </w:r>
    </w:p>
    <w:p w14:paraId="4AF6D565" w14:textId="7D6737CE" w:rsidR="00E4050F" w:rsidRDefault="00E4050F">
      <w:pPr>
        <w:pStyle w:val="ListBullet"/>
        <w:rPr>
          <w:rFonts w:ascii="Arial" w:hAnsi="Arial" w:cs="Arial"/>
        </w:rPr>
      </w:pPr>
      <w:r w:rsidRPr="00232796">
        <w:rPr>
          <w:rFonts w:ascii="Arial" w:hAnsi="Arial" w:cs="Arial"/>
          <w:b/>
          <w:bCs/>
        </w:rPr>
        <w:t>Mindfulness Yoga or exercise:</w:t>
      </w:r>
      <w:r w:rsidRPr="00232796">
        <w:rPr>
          <w:rFonts w:ascii="Arial" w:hAnsi="Arial" w:cs="Arial"/>
        </w:rPr>
        <w:t xml:space="preserve"> </w:t>
      </w:r>
      <w:r w:rsidR="00390861" w:rsidRPr="00232796">
        <w:rPr>
          <w:rFonts w:ascii="Arial" w:hAnsi="Arial" w:cs="Arial"/>
        </w:rPr>
        <w:t>Promotes self-regulation, focus, and wellbeing.</w:t>
      </w:r>
    </w:p>
    <w:p w14:paraId="37D9B090" w14:textId="4853EAA7" w:rsidR="00DB2B93" w:rsidRPr="00DB2B93" w:rsidRDefault="00DB2B93" w:rsidP="00DB2B93">
      <w:pPr>
        <w:pStyle w:val="ListBullet"/>
        <w:rPr>
          <w:rFonts w:ascii="Arial" w:hAnsi="Arial" w:cs="Arial"/>
        </w:rPr>
      </w:pPr>
      <w:r w:rsidRPr="00A52D2E">
        <w:rPr>
          <w:rFonts w:ascii="Arial" w:hAnsi="Arial" w:cs="Arial"/>
          <w:b/>
          <w:bCs/>
        </w:rPr>
        <w:t>Body Alphabet:</w:t>
      </w:r>
      <w:r w:rsidRPr="00A52D2E">
        <w:rPr>
          <w:rFonts w:ascii="Arial" w:hAnsi="Arial" w:cs="Arial"/>
        </w:rPr>
        <w:t xml:space="preserve"> Pupils spell out today’s keyword (e.g., </w:t>
      </w:r>
      <w:r w:rsidRPr="00A52D2E">
        <w:rPr>
          <w:rFonts w:ascii="Arial" w:hAnsi="Arial" w:cs="Arial"/>
          <w:i/>
          <w:iCs/>
        </w:rPr>
        <w:t>FITNESS</w:t>
      </w:r>
      <w:r w:rsidRPr="00A52D2E">
        <w:rPr>
          <w:rFonts w:ascii="Arial" w:hAnsi="Arial" w:cs="Arial"/>
        </w:rPr>
        <w:t xml:space="preserve"> or </w:t>
      </w:r>
      <w:r w:rsidRPr="00A52D2E">
        <w:rPr>
          <w:rFonts w:ascii="Arial" w:hAnsi="Arial" w:cs="Arial"/>
          <w:i/>
          <w:iCs/>
        </w:rPr>
        <w:t>BALANCE</w:t>
      </w:r>
      <w:r w:rsidRPr="00A52D2E">
        <w:rPr>
          <w:rFonts w:ascii="Arial" w:hAnsi="Arial" w:cs="Arial"/>
        </w:rPr>
        <w:t xml:space="preserve">) using body shapes or small group formations. Combines </w:t>
      </w:r>
      <w:proofErr w:type="spellStart"/>
      <w:r w:rsidRPr="00A52D2E">
        <w:rPr>
          <w:rFonts w:ascii="Arial" w:hAnsi="Arial" w:cs="Arial"/>
        </w:rPr>
        <w:t>kinaesthetic</w:t>
      </w:r>
      <w:proofErr w:type="spellEnd"/>
      <w:r w:rsidRPr="00A52D2E">
        <w:rPr>
          <w:rFonts w:ascii="Arial" w:hAnsi="Arial" w:cs="Arial"/>
        </w:rPr>
        <w:t xml:space="preserve"> creativity and subject recall.</w:t>
      </w:r>
    </w:p>
    <w:p w14:paraId="72B42BFE" w14:textId="4ADD7269" w:rsidR="007F07FA" w:rsidRPr="00232796" w:rsidRDefault="00A52D2E" w:rsidP="00A52D2E">
      <w:pPr>
        <w:pStyle w:val="ListBullet"/>
        <w:numPr>
          <w:ilvl w:val="0"/>
          <w:numId w:val="0"/>
        </w:numPr>
        <w:tabs>
          <w:tab w:val="left" w:pos="1000"/>
        </w:tabs>
        <w:rPr>
          <w:rFonts w:ascii="Arial" w:hAnsi="Arial" w:cs="Arial"/>
        </w:rPr>
      </w:pPr>
      <w:r w:rsidRPr="00232796">
        <w:rPr>
          <w:rFonts w:ascii="Arial" w:hAnsi="Arial" w:cs="Arial"/>
        </w:rPr>
        <w:tab/>
      </w:r>
    </w:p>
    <w:p w14:paraId="03CCCE77" w14:textId="50DF8D61" w:rsidR="00A52D2E" w:rsidRPr="00232796" w:rsidRDefault="005E0537" w:rsidP="00A52D2E">
      <w:pPr>
        <w:pStyle w:val="ListBullet"/>
        <w:numPr>
          <w:ilvl w:val="0"/>
          <w:numId w:val="0"/>
        </w:numPr>
        <w:tabs>
          <w:tab w:val="left" w:pos="1000"/>
        </w:tabs>
        <w:rPr>
          <w:rFonts w:ascii="Arial" w:hAnsi="Arial" w:cs="Arial"/>
          <w:b/>
          <w:bCs/>
          <w:color w:val="C00000"/>
        </w:rPr>
      </w:pPr>
      <w:r w:rsidRPr="00232796">
        <w:rPr>
          <w:rFonts w:ascii="Arial" w:hAnsi="Arial" w:cs="Arial"/>
          <w:b/>
          <w:bCs/>
          <w:color w:val="C00000"/>
        </w:rPr>
        <w:t xml:space="preserve">PE / Practical Subjects </w:t>
      </w:r>
      <w:r w:rsidR="00E90BDF">
        <w:rPr>
          <w:rFonts w:ascii="Arial" w:hAnsi="Arial" w:cs="Arial"/>
          <w:b/>
          <w:bCs/>
          <w:color w:val="C00000"/>
        </w:rPr>
        <w:t>-</w:t>
      </w:r>
      <w:r w:rsidRPr="00232796">
        <w:rPr>
          <w:rFonts w:ascii="Arial" w:hAnsi="Arial" w:cs="Arial"/>
          <w:b/>
          <w:bCs/>
          <w:color w:val="C00000"/>
        </w:rPr>
        <w:t xml:space="preserve"> Creative Do </w:t>
      </w:r>
      <w:proofErr w:type="spellStart"/>
      <w:r w:rsidRPr="00232796">
        <w:rPr>
          <w:rFonts w:ascii="Arial" w:hAnsi="Arial" w:cs="Arial"/>
          <w:b/>
          <w:bCs/>
          <w:color w:val="C00000"/>
        </w:rPr>
        <w:t>Nows</w:t>
      </w:r>
      <w:proofErr w:type="spellEnd"/>
    </w:p>
    <w:p w14:paraId="1C099AC8" w14:textId="77777777" w:rsidR="005E0537" w:rsidRPr="00232796" w:rsidRDefault="005E0537" w:rsidP="00A52D2E">
      <w:pPr>
        <w:pStyle w:val="ListBullet"/>
        <w:numPr>
          <w:ilvl w:val="0"/>
          <w:numId w:val="0"/>
        </w:numPr>
        <w:tabs>
          <w:tab w:val="left" w:pos="1000"/>
        </w:tabs>
        <w:rPr>
          <w:rFonts w:ascii="Arial" w:hAnsi="Arial" w:cs="Arial"/>
        </w:rPr>
      </w:pPr>
    </w:p>
    <w:p w14:paraId="71835F1C" w14:textId="7212B30F" w:rsidR="00A52D2E" w:rsidRPr="00A52D2E" w:rsidRDefault="00A52D2E" w:rsidP="00A52D2E">
      <w:pPr>
        <w:pStyle w:val="ListBullet"/>
        <w:rPr>
          <w:rFonts w:ascii="Arial" w:hAnsi="Arial" w:cs="Arial"/>
        </w:rPr>
      </w:pPr>
      <w:r w:rsidRPr="00A52D2E">
        <w:rPr>
          <w:rFonts w:ascii="Arial" w:hAnsi="Arial" w:cs="Arial"/>
          <w:b/>
          <w:bCs/>
        </w:rPr>
        <w:t>Tactical Thinkers:</w:t>
      </w:r>
      <w:r w:rsidRPr="00A52D2E">
        <w:rPr>
          <w:rFonts w:ascii="Arial" w:hAnsi="Arial" w:cs="Arial"/>
        </w:rPr>
        <w:t xml:space="preserve"> Present a quick tactical scenario (e.g., </w:t>
      </w:r>
      <w:r w:rsidRPr="00A52D2E">
        <w:rPr>
          <w:rFonts w:ascii="Arial" w:hAnsi="Arial" w:cs="Arial"/>
          <w:i/>
          <w:iCs/>
        </w:rPr>
        <w:t>“You’re 2</w:t>
      </w:r>
      <w:r w:rsidR="00232796">
        <w:rPr>
          <w:rFonts w:ascii="Arial" w:hAnsi="Arial" w:cs="Arial"/>
          <w:i/>
          <w:iCs/>
        </w:rPr>
        <w:t>-</w:t>
      </w:r>
      <w:r w:rsidRPr="00A52D2E">
        <w:rPr>
          <w:rFonts w:ascii="Arial" w:hAnsi="Arial" w:cs="Arial"/>
          <w:i/>
          <w:iCs/>
        </w:rPr>
        <w:t xml:space="preserve">1 down with 3 minutes left </w:t>
      </w:r>
      <w:r w:rsidR="00232796">
        <w:rPr>
          <w:rFonts w:ascii="Arial" w:hAnsi="Arial" w:cs="Arial"/>
          <w:i/>
          <w:iCs/>
        </w:rPr>
        <w:t>-</w:t>
      </w:r>
      <w:r w:rsidRPr="00A52D2E">
        <w:rPr>
          <w:rFonts w:ascii="Arial" w:hAnsi="Arial" w:cs="Arial"/>
          <w:i/>
          <w:iCs/>
        </w:rPr>
        <w:t xml:space="preserve"> what’s your team strategy?”</w:t>
      </w:r>
      <w:r w:rsidRPr="00A52D2E">
        <w:rPr>
          <w:rFonts w:ascii="Arial" w:hAnsi="Arial" w:cs="Arial"/>
        </w:rPr>
        <w:t xml:space="preserve">). Pupils discuss or demonstrate options </w:t>
      </w:r>
      <w:r w:rsidR="00232796" w:rsidRPr="00232796">
        <w:rPr>
          <w:rFonts w:ascii="Arial" w:hAnsi="Arial" w:cs="Arial"/>
        </w:rPr>
        <w:t>-</w:t>
      </w:r>
      <w:r w:rsidRPr="00A52D2E">
        <w:rPr>
          <w:rFonts w:ascii="Arial" w:hAnsi="Arial" w:cs="Arial"/>
        </w:rPr>
        <w:t xml:space="preserve"> promotes application and evaluation.</w:t>
      </w:r>
    </w:p>
    <w:p w14:paraId="57E4A0FE" w14:textId="462C20AA" w:rsidR="00A52D2E" w:rsidRPr="00A52D2E" w:rsidRDefault="00A52D2E" w:rsidP="00A52D2E">
      <w:pPr>
        <w:pStyle w:val="ListBullet"/>
        <w:rPr>
          <w:rFonts w:ascii="Arial" w:hAnsi="Arial" w:cs="Arial"/>
        </w:rPr>
      </w:pPr>
      <w:r w:rsidRPr="00A52D2E">
        <w:rPr>
          <w:rFonts w:ascii="Arial" w:hAnsi="Arial" w:cs="Arial"/>
          <w:b/>
          <w:bCs/>
        </w:rPr>
        <w:t>Mirror Moves:</w:t>
      </w:r>
      <w:r w:rsidRPr="00A52D2E">
        <w:rPr>
          <w:rFonts w:ascii="Arial" w:hAnsi="Arial" w:cs="Arial"/>
        </w:rPr>
        <w:t xml:space="preserve"> In pairs, one student leads a short warm-up routine while the other mirrors them. </w:t>
      </w:r>
      <w:proofErr w:type="gramStart"/>
      <w:r w:rsidRPr="00A52D2E">
        <w:rPr>
          <w:rFonts w:ascii="Arial" w:hAnsi="Arial" w:cs="Arial"/>
        </w:rPr>
        <w:t>Builds</w:t>
      </w:r>
      <w:proofErr w:type="gramEnd"/>
      <w:r w:rsidRPr="00A52D2E">
        <w:rPr>
          <w:rFonts w:ascii="Arial" w:hAnsi="Arial" w:cs="Arial"/>
        </w:rPr>
        <w:t xml:space="preserve"> observation, coordination, and leadership.</w:t>
      </w:r>
    </w:p>
    <w:p w14:paraId="79012456" w14:textId="61975CB3" w:rsidR="00A52D2E" w:rsidRPr="00A52D2E" w:rsidRDefault="00A52D2E" w:rsidP="00A52D2E">
      <w:pPr>
        <w:pStyle w:val="ListBullet"/>
        <w:rPr>
          <w:rFonts w:ascii="Arial" w:hAnsi="Arial" w:cs="Arial"/>
        </w:rPr>
      </w:pPr>
      <w:r w:rsidRPr="00A52D2E">
        <w:rPr>
          <w:rFonts w:ascii="Arial" w:hAnsi="Arial" w:cs="Arial"/>
          <w:b/>
          <w:bCs/>
        </w:rPr>
        <w:t>Coach’s Eye:</w:t>
      </w:r>
      <w:r w:rsidRPr="00A52D2E">
        <w:rPr>
          <w:rFonts w:ascii="Arial" w:hAnsi="Arial" w:cs="Arial"/>
        </w:rPr>
        <w:t xml:space="preserve"> Show a short GIF/video (or teacher demo) of a technique with one deliberate mistake. Pupils identify and correct it </w:t>
      </w:r>
      <w:r w:rsidR="00232796">
        <w:rPr>
          <w:rFonts w:ascii="Arial" w:hAnsi="Arial" w:cs="Arial"/>
        </w:rPr>
        <w:t>-</w:t>
      </w:r>
      <w:r w:rsidRPr="00A52D2E">
        <w:rPr>
          <w:rFonts w:ascii="Arial" w:hAnsi="Arial" w:cs="Arial"/>
        </w:rPr>
        <w:t xml:space="preserve"> analysis and evaluation in motion.</w:t>
      </w:r>
    </w:p>
    <w:p w14:paraId="3BDBDEF2" w14:textId="1F9A1DF0" w:rsidR="00A52D2E" w:rsidRPr="00A52D2E" w:rsidRDefault="00A52D2E" w:rsidP="00A52D2E">
      <w:pPr>
        <w:pStyle w:val="ListBullet"/>
        <w:rPr>
          <w:rFonts w:ascii="Arial" w:hAnsi="Arial" w:cs="Arial"/>
        </w:rPr>
      </w:pPr>
      <w:r w:rsidRPr="00A52D2E">
        <w:rPr>
          <w:rFonts w:ascii="Arial" w:hAnsi="Arial" w:cs="Arial"/>
          <w:b/>
          <w:bCs/>
        </w:rPr>
        <w:t>Reaction Chain:</w:t>
      </w:r>
      <w:r w:rsidRPr="00A52D2E">
        <w:rPr>
          <w:rFonts w:ascii="Arial" w:hAnsi="Arial" w:cs="Arial"/>
        </w:rPr>
        <w:t xml:space="preserve"> Call out movement cues (e.g., “jump–turn–clap–squat”) that pupils perform in sequence. Then challenge them to create their own 4-step chain </w:t>
      </w:r>
      <w:r w:rsidR="00232796">
        <w:rPr>
          <w:rFonts w:ascii="Arial" w:hAnsi="Arial" w:cs="Arial"/>
        </w:rPr>
        <w:t>-</w:t>
      </w:r>
      <w:r w:rsidRPr="00A52D2E">
        <w:rPr>
          <w:rFonts w:ascii="Arial" w:hAnsi="Arial" w:cs="Arial"/>
        </w:rPr>
        <w:t xml:space="preserve"> recall → apply → create.</w:t>
      </w:r>
    </w:p>
    <w:p w14:paraId="7D04AC5F" w14:textId="2E319C96" w:rsidR="00A52D2E" w:rsidRPr="00A52D2E" w:rsidRDefault="00A52D2E" w:rsidP="00A52D2E">
      <w:pPr>
        <w:pStyle w:val="ListBullet"/>
        <w:rPr>
          <w:rFonts w:ascii="Arial" w:hAnsi="Arial" w:cs="Arial"/>
        </w:rPr>
      </w:pPr>
      <w:r w:rsidRPr="00A52D2E">
        <w:rPr>
          <w:rFonts w:ascii="Arial" w:hAnsi="Arial" w:cs="Arial"/>
          <w:b/>
          <w:bCs/>
        </w:rPr>
        <w:lastRenderedPageBreak/>
        <w:t>Equipment Challenge:</w:t>
      </w:r>
      <w:r w:rsidRPr="00A52D2E">
        <w:rPr>
          <w:rFonts w:ascii="Arial" w:hAnsi="Arial" w:cs="Arial"/>
        </w:rPr>
        <w:t xml:space="preserve"> Give each small group a piece of equipment (e.g., cone, skipping rope, beanbag). Task: </w:t>
      </w:r>
      <w:r w:rsidRPr="00A52D2E">
        <w:rPr>
          <w:rFonts w:ascii="Arial" w:hAnsi="Arial" w:cs="Arial"/>
          <w:i/>
          <w:iCs/>
        </w:rPr>
        <w:t>“Invent three exercises using this item.”</w:t>
      </w:r>
      <w:r w:rsidRPr="00A52D2E">
        <w:rPr>
          <w:rFonts w:ascii="Arial" w:hAnsi="Arial" w:cs="Arial"/>
        </w:rPr>
        <w:t xml:space="preserve"> Encourages creativity, teamwork, and adaptability.</w:t>
      </w:r>
    </w:p>
    <w:p w14:paraId="0C41442E" w14:textId="085CEC45" w:rsidR="00023075" w:rsidRPr="00A52D2E" w:rsidRDefault="00A52D2E" w:rsidP="00023075">
      <w:pPr>
        <w:pStyle w:val="ListBullet"/>
        <w:rPr>
          <w:rFonts w:ascii="Arial" w:hAnsi="Arial" w:cs="Arial"/>
        </w:rPr>
      </w:pPr>
      <w:r w:rsidRPr="00A52D2E">
        <w:rPr>
          <w:rFonts w:ascii="Arial" w:hAnsi="Arial" w:cs="Arial"/>
          <w:b/>
          <w:bCs/>
        </w:rPr>
        <w:t>Silent Start:</w:t>
      </w:r>
      <w:r w:rsidRPr="00A52D2E">
        <w:rPr>
          <w:rFonts w:ascii="Arial" w:hAnsi="Arial" w:cs="Arial"/>
        </w:rPr>
        <w:t xml:space="preserve"> Pupils complete a nonverbal warm-up where they must cooperate using only gestures. </w:t>
      </w:r>
      <w:proofErr w:type="spellStart"/>
      <w:r w:rsidRPr="00A52D2E">
        <w:rPr>
          <w:rFonts w:ascii="Arial" w:hAnsi="Arial" w:cs="Arial"/>
        </w:rPr>
        <w:t>Emphasises</w:t>
      </w:r>
      <w:proofErr w:type="spellEnd"/>
      <w:r w:rsidRPr="00A52D2E">
        <w:rPr>
          <w:rFonts w:ascii="Arial" w:hAnsi="Arial" w:cs="Arial"/>
        </w:rPr>
        <w:t xml:space="preserve"> communication, team awareness, and self-regulation.</w:t>
      </w:r>
    </w:p>
    <w:p w14:paraId="5F4AD6D9" w14:textId="122C7FEE" w:rsidR="00A52D2E" w:rsidRPr="00A52D2E" w:rsidRDefault="00A52D2E" w:rsidP="00A52D2E">
      <w:pPr>
        <w:pStyle w:val="ListBullet"/>
        <w:rPr>
          <w:rFonts w:ascii="Arial" w:hAnsi="Arial" w:cs="Arial"/>
        </w:rPr>
      </w:pPr>
      <w:r w:rsidRPr="00A52D2E">
        <w:rPr>
          <w:rFonts w:ascii="Arial" w:hAnsi="Arial" w:cs="Arial"/>
          <w:b/>
          <w:bCs/>
        </w:rPr>
        <w:t>Mini Referee:</w:t>
      </w:r>
      <w:r w:rsidRPr="00A52D2E">
        <w:rPr>
          <w:rFonts w:ascii="Arial" w:hAnsi="Arial" w:cs="Arial"/>
        </w:rPr>
        <w:t xml:space="preserve"> Begin with a common rule misconception (e.g., </w:t>
      </w:r>
      <w:r w:rsidRPr="00A52D2E">
        <w:rPr>
          <w:rFonts w:ascii="Arial" w:hAnsi="Arial" w:cs="Arial"/>
          <w:i/>
          <w:iCs/>
        </w:rPr>
        <w:t xml:space="preserve">“A handball must always be deliberate </w:t>
      </w:r>
      <w:r w:rsidR="005E0537" w:rsidRPr="008A1791">
        <w:rPr>
          <w:rFonts w:ascii="Arial" w:hAnsi="Arial" w:cs="Arial"/>
          <w:i/>
          <w:iCs/>
        </w:rPr>
        <w:t>-</w:t>
      </w:r>
      <w:r w:rsidRPr="00A52D2E">
        <w:rPr>
          <w:rFonts w:ascii="Arial" w:hAnsi="Arial" w:cs="Arial"/>
          <w:i/>
          <w:iCs/>
        </w:rPr>
        <w:t xml:space="preserve"> true or false?”). </w:t>
      </w:r>
      <w:r w:rsidRPr="00A52D2E">
        <w:rPr>
          <w:rFonts w:ascii="Arial" w:hAnsi="Arial" w:cs="Arial"/>
        </w:rPr>
        <w:t>Pupils justify their answers, reinforcing rule knowledge and evaluation.</w:t>
      </w:r>
    </w:p>
    <w:p w14:paraId="77C62867" w14:textId="77777777" w:rsidR="00FD7D46" w:rsidRDefault="00FD7D46" w:rsidP="00FD7D46">
      <w:pPr>
        <w:pStyle w:val="ListBullet"/>
        <w:numPr>
          <w:ilvl w:val="0"/>
          <w:numId w:val="0"/>
        </w:numPr>
        <w:tabs>
          <w:tab w:val="left" w:pos="1000"/>
        </w:tabs>
        <w:rPr>
          <w:rFonts w:ascii="Arial" w:hAnsi="Arial" w:cs="Arial"/>
          <w:b/>
          <w:bCs/>
          <w:color w:val="C00000"/>
        </w:rPr>
      </w:pPr>
    </w:p>
    <w:p w14:paraId="2168563E" w14:textId="0BC3F622" w:rsidR="00A52D2E" w:rsidRDefault="00FD7D46" w:rsidP="00FD7D46">
      <w:pPr>
        <w:pStyle w:val="ListBullet"/>
        <w:numPr>
          <w:ilvl w:val="0"/>
          <w:numId w:val="0"/>
        </w:numPr>
        <w:tabs>
          <w:tab w:val="left" w:pos="1000"/>
        </w:tabs>
        <w:rPr>
          <w:rFonts w:ascii="Arial" w:hAnsi="Arial" w:cs="Arial"/>
          <w:b/>
          <w:bCs/>
          <w:color w:val="C00000"/>
        </w:rPr>
      </w:pPr>
      <w:r w:rsidRPr="00FD7D46">
        <w:rPr>
          <w:rFonts w:ascii="Arial" w:hAnsi="Arial" w:cs="Arial"/>
          <w:b/>
          <w:bCs/>
          <w:color w:val="C00000"/>
        </w:rPr>
        <w:t xml:space="preserve">Art / Visual Arts Do </w:t>
      </w:r>
      <w:proofErr w:type="spellStart"/>
      <w:r w:rsidRPr="00FD7D46">
        <w:rPr>
          <w:rFonts w:ascii="Arial" w:hAnsi="Arial" w:cs="Arial"/>
          <w:b/>
          <w:bCs/>
          <w:color w:val="C00000"/>
        </w:rPr>
        <w:t>Nows</w:t>
      </w:r>
      <w:proofErr w:type="spellEnd"/>
    </w:p>
    <w:p w14:paraId="573F0C7A" w14:textId="77777777" w:rsidR="00FD7D46" w:rsidRPr="00FD7D46" w:rsidRDefault="00FD7D46" w:rsidP="00FD7D46">
      <w:pPr>
        <w:pStyle w:val="ListBullet"/>
        <w:numPr>
          <w:ilvl w:val="0"/>
          <w:numId w:val="0"/>
        </w:numPr>
        <w:tabs>
          <w:tab w:val="left" w:pos="1000"/>
        </w:tabs>
        <w:rPr>
          <w:rFonts w:ascii="Arial" w:hAnsi="Arial" w:cs="Arial"/>
          <w:b/>
          <w:bCs/>
          <w:color w:val="C00000"/>
        </w:rPr>
      </w:pPr>
    </w:p>
    <w:p w14:paraId="530BF7C8" w14:textId="592A1437" w:rsidR="00023075" w:rsidRPr="00023075" w:rsidRDefault="00023075" w:rsidP="00023075">
      <w:pPr>
        <w:pStyle w:val="ListBullet"/>
        <w:rPr>
          <w:rFonts w:ascii="Arial" w:hAnsi="Arial" w:cs="Arial"/>
        </w:rPr>
      </w:pPr>
      <w:r w:rsidRPr="00023075">
        <w:rPr>
          <w:rFonts w:ascii="Arial" w:hAnsi="Arial" w:cs="Arial"/>
          <w:b/>
          <w:bCs/>
        </w:rPr>
        <w:t>Visual Warm-Up:</w:t>
      </w:r>
      <w:r w:rsidRPr="00023075">
        <w:rPr>
          <w:rFonts w:ascii="Arial" w:hAnsi="Arial" w:cs="Arial"/>
        </w:rPr>
        <w:t xml:space="preserve"> Display an unfamiliar artwork for 60 seconds. Pupils sketch or jot down </w:t>
      </w:r>
      <w:r w:rsidRPr="00023075">
        <w:rPr>
          <w:rFonts w:ascii="Arial" w:hAnsi="Arial" w:cs="Arial"/>
          <w:i/>
          <w:iCs/>
        </w:rPr>
        <w:t xml:space="preserve">everything </w:t>
      </w:r>
      <w:r w:rsidR="00D5552B" w:rsidRPr="00023759">
        <w:rPr>
          <w:rFonts w:ascii="Arial" w:hAnsi="Arial" w:cs="Arial"/>
          <w:i/>
          <w:iCs/>
        </w:rPr>
        <w:t xml:space="preserve">that </w:t>
      </w:r>
      <w:r w:rsidRPr="00023075">
        <w:rPr>
          <w:rFonts w:ascii="Arial" w:hAnsi="Arial" w:cs="Arial"/>
          <w:i/>
          <w:iCs/>
        </w:rPr>
        <w:t>they notice</w:t>
      </w:r>
      <w:r w:rsidRPr="00023075">
        <w:rPr>
          <w:rFonts w:ascii="Arial" w:hAnsi="Arial" w:cs="Arial"/>
        </w:rPr>
        <w:t xml:space="preserve">. Follow with: </w:t>
      </w:r>
      <w:r w:rsidRPr="00023075">
        <w:rPr>
          <w:rFonts w:ascii="Arial" w:hAnsi="Arial" w:cs="Arial"/>
          <w:i/>
          <w:iCs/>
        </w:rPr>
        <w:t>“What mood or message do you think the artist intended?”</w:t>
      </w:r>
      <w:r w:rsidRPr="00023075">
        <w:rPr>
          <w:rFonts w:ascii="Arial" w:hAnsi="Arial" w:cs="Arial"/>
        </w:rPr>
        <w:br/>
        <w:t>Builds observation, interpretation, and evaluation.</w:t>
      </w:r>
    </w:p>
    <w:p w14:paraId="0D2D9DE8" w14:textId="2FBE0A6F" w:rsidR="00023075" w:rsidRPr="00023075" w:rsidRDefault="00023075" w:rsidP="00023075">
      <w:pPr>
        <w:pStyle w:val="ListBullet"/>
        <w:rPr>
          <w:rFonts w:ascii="Arial" w:hAnsi="Arial" w:cs="Arial"/>
        </w:rPr>
      </w:pPr>
      <w:r w:rsidRPr="00023075">
        <w:rPr>
          <w:rFonts w:ascii="Arial" w:hAnsi="Arial" w:cs="Arial"/>
          <w:b/>
          <w:bCs/>
        </w:rPr>
        <w:t>One-Line Drawing:</w:t>
      </w:r>
      <w:r w:rsidRPr="00023075">
        <w:rPr>
          <w:rFonts w:ascii="Arial" w:hAnsi="Arial" w:cs="Arial"/>
        </w:rPr>
        <w:t xml:space="preserve"> Pupils draw a chosen object (or their hand) without lifting the pencil. Encourages focus, coordination, and creative constraint.</w:t>
      </w:r>
    </w:p>
    <w:p w14:paraId="2A0F967D" w14:textId="1C3FB165" w:rsidR="00023075" w:rsidRPr="00023075" w:rsidRDefault="00023075" w:rsidP="00023075">
      <w:pPr>
        <w:pStyle w:val="ListBullet"/>
        <w:rPr>
          <w:rFonts w:ascii="Arial" w:hAnsi="Arial" w:cs="Arial"/>
        </w:rPr>
      </w:pPr>
      <w:r w:rsidRPr="00023075">
        <w:rPr>
          <w:rFonts w:ascii="Arial" w:hAnsi="Arial" w:cs="Arial"/>
          <w:b/>
          <w:bCs/>
        </w:rPr>
        <w:t>Mood Palette:</w:t>
      </w:r>
      <w:r w:rsidRPr="00023075">
        <w:rPr>
          <w:rFonts w:ascii="Arial" w:hAnsi="Arial" w:cs="Arial"/>
        </w:rPr>
        <w:t xml:space="preserve"> Provide a word (e.g., </w:t>
      </w:r>
      <w:r w:rsidRPr="00023075">
        <w:rPr>
          <w:rFonts w:ascii="Arial" w:hAnsi="Arial" w:cs="Arial"/>
          <w:i/>
          <w:iCs/>
        </w:rPr>
        <w:t>loneliness</w:t>
      </w:r>
      <w:r w:rsidRPr="00023075">
        <w:rPr>
          <w:rFonts w:ascii="Arial" w:hAnsi="Arial" w:cs="Arial"/>
        </w:rPr>
        <w:t xml:space="preserve">, </w:t>
      </w:r>
      <w:r w:rsidRPr="00023075">
        <w:rPr>
          <w:rFonts w:ascii="Arial" w:hAnsi="Arial" w:cs="Arial"/>
          <w:i/>
          <w:iCs/>
        </w:rPr>
        <w:t>energy</w:t>
      </w:r>
      <w:r w:rsidRPr="00023075">
        <w:rPr>
          <w:rFonts w:ascii="Arial" w:hAnsi="Arial" w:cs="Arial"/>
        </w:rPr>
        <w:t xml:space="preserve">, </w:t>
      </w:r>
      <w:r w:rsidRPr="00023075">
        <w:rPr>
          <w:rFonts w:ascii="Arial" w:hAnsi="Arial" w:cs="Arial"/>
          <w:i/>
          <w:iCs/>
        </w:rPr>
        <w:t>mystery</w:t>
      </w:r>
      <w:r w:rsidRPr="00023075">
        <w:rPr>
          <w:rFonts w:ascii="Arial" w:hAnsi="Arial" w:cs="Arial"/>
        </w:rPr>
        <w:t xml:space="preserve">) and ask pupils to create a mini </w:t>
      </w:r>
      <w:proofErr w:type="spellStart"/>
      <w:r w:rsidRPr="00023075">
        <w:rPr>
          <w:rFonts w:ascii="Arial" w:hAnsi="Arial" w:cs="Arial"/>
        </w:rPr>
        <w:t>colour</w:t>
      </w:r>
      <w:proofErr w:type="spellEnd"/>
      <w:r w:rsidRPr="00023075">
        <w:rPr>
          <w:rFonts w:ascii="Arial" w:hAnsi="Arial" w:cs="Arial"/>
        </w:rPr>
        <w:t xml:space="preserve"> palette that captures that emotion.</w:t>
      </w:r>
      <w:r w:rsidRPr="00023075">
        <w:rPr>
          <w:rFonts w:ascii="Arial" w:hAnsi="Arial" w:cs="Arial"/>
        </w:rPr>
        <w:br/>
        <w:t xml:space="preserve">Develops emotional association, application of </w:t>
      </w:r>
      <w:proofErr w:type="spellStart"/>
      <w:r w:rsidRPr="00023075">
        <w:rPr>
          <w:rFonts w:ascii="Arial" w:hAnsi="Arial" w:cs="Arial"/>
        </w:rPr>
        <w:t>colour</w:t>
      </w:r>
      <w:proofErr w:type="spellEnd"/>
      <w:r w:rsidRPr="00023075">
        <w:rPr>
          <w:rFonts w:ascii="Arial" w:hAnsi="Arial" w:cs="Arial"/>
        </w:rPr>
        <w:t xml:space="preserve"> theory, and creative thinking.</w:t>
      </w:r>
    </w:p>
    <w:p w14:paraId="330CFEA5" w14:textId="11B43CF9" w:rsidR="00023075" w:rsidRPr="00023075" w:rsidRDefault="00023075" w:rsidP="00023075">
      <w:pPr>
        <w:pStyle w:val="ListBullet"/>
        <w:rPr>
          <w:rFonts w:ascii="Arial" w:hAnsi="Arial" w:cs="Arial"/>
        </w:rPr>
      </w:pPr>
      <w:r w:rsidRPr="00023075">
        <w:rPr>
          <w:rFonts w:ascii="Arial" w:hAnsi="Arial" w:cs="Arial"/>
          <w:b/>
          <w:bCs/>
        </w:rPr>
        <w:t>Art Detective:</w:t>
      </w:r>
      <w:r w:rsidRPr="00023075">
        <w:rPr>
          <w:rFonts w:ascii="Arial" w:hAnsi="Arial" w:cs="Arial"/>
        </w:rPr>
        <w:t xml:space="preserve"> Show a cropped section of a famous artwork. Pupils guess the artist, period, or medium </w:t>
      </w:r>
      <w:r w:rsidR="00FA7675" w:rsidRPr="00023759">
        <w:rPr>
          <w:rFonts w:ascii="Arial" w:hAnsi="Arial" w:cs="Arial"/>
        </w:rPr>
        <w:t>-</w:t>
      </w:r>
      <w:r w:rsidRPr="00023075">
        <w:rPr>
          <w:rFonts w:ascii="Arial" w:hAnsi="Arial" w:cs="Arial"/>
        </w:rPr>
        <w:t xml:space="preserve"> then justify their reasoning.</w:t>
      </w:r>
      <w:r w:rsidRPr="00023075">
        <w:rPr>
          <w:rFonts w:ascii="Arial" w:hAnsi="Arial" w:cs="Arial"/>
        </w:rPr>
        <w:br/>
        <w:t>Promotes analysis and evaluation through visual clues.</w:t>
      </w:r>
    </w:p>
    <w:p w14:paraId="1491D37D" w14:textId="61E244C8" w:rsidR="00023075" w:rsidRPr="00023075" w:rsidRDefault="00023075" w:rsidP="00023075">
      <w:pPr>
        <w:pStyle w:val="ListBullet"/>
        <w:rPr>
          <w:rFonts w:ascii="Arial" w:hAnsi="Arial" w:cs="Arial"/>
        </w:rPr>
      </w:pPr>
      <w:r w:rsidRPr="00023075">
        <w:rPr>
          <w:rFonts w:ascii="Arial" w:hAnsi="Arial" w:cs="Arial"/>
          <w:b/>
          <w:bCs/>
        </w:rPr>
        <w:t>Symbol Starter:</w:t>
      </w:r>
      <w:r w:rsidRPr="00023075">
        <w:rPr>
          <w:rFonts w:ascii="Arial" w:hAnsi="Arial" w:cs="Arial"/>
        </w:rPr>
        <w:t xml:space="preserve"> Pupils draw a quick symbol that represents how they feel today or the theme of the lesson.</w:t>
      </w:r>
      <w:r w:rsidRPr="00023075">
        <w:rPr>
          <w:rFonts w:ascii="Arial" w:hAnsi="Arial" w:cs="Arial"/>
        </w:rPr>
        <w:br/>
        <w:t>Integrates self-expression with visual communication.</w:t>
      </w:r>
    </w:p>
    <w:p w14:paraId="396B2A31" w14:textId="674D54B9" w:rsidR="00023075" w:rsidRPr="00023075" w:rsidRDefault="00023075" w:rsidP="00023075">
      <w:pPr>
        <w:pStyle w:val="ListBullet"/>
        <w:rPr>
          <w:rFonts w:ascii="Arial" w:hAnsi="Arial" w:cs="Arial"/>
        </w:rPr>
      </w:pPr>
      <w:r w:rsidRPr="00023075">
        <w:rPr>
          <w:rFonts w:ascii="Arial" w:hAnsi="Arial" w:cs="Arial"/>
          <w:b/>
          <w:bCs/>
        </w:rPr>
        <w:t xml:space="preserve">Copy, Twist, </w:t>
      </w:r>
      <w:proofErr w:type="gramStart"/>
      <w:r w:rsidRPr="00023075">
        <w:rPr>
          <w:rFonts w:ascii="Arial" w:hAnsi="Arial" w:cs="Arial"/>
          <w:b/>
          <w:bCs/>
        </w:rPr>
        <w:t>Create</w:t>
      </w:r>
      <w:proofErr w:type="gramEnd"/>
      <w:r w:rsidRPr="00023075">
        <w:rPr>
          <w:rFonts w:ascii="Arial" w:hAnsi="Arial" w:cs="Arial"/>
          <w:b/>
          <w:bCs/>
        </w:rPr>
        <w:t>:</w:t>
      </w:r>
      <w:r w:rsidRPr="00023075">
        <w:rPr>
          <w:rFonts w:ascii="Arial" w:hAnsi="Arial" w:cs="Arial"/>
        </w:rPr>
        <w:t xml:space="preserve"> Pupils copy a simple shape, then transform it into something new in 60 seconds (e.g., </w:t>
      </w:r>
      <w:r w:rsidRPr="00023075">
        <w:rPr>
          <w:rFonts w:ascii="Arial" w:hAnsi="Arial" w:cs="Arial"/>
          <w:i/>
          <w:iCs/>
        </w:rPr>
        <w:t>“Turn this triangle into a scene or character”).</w:t>
      </w:r>
      <w:r w:rsidRPr="00023075">
        <w:rPr>
          <w:rFonts w:ascii="Arial" w:hAnsi="Arial" w:cs="Arial"/>
        </w:rPr>
        <w:br/>
        <w:t>Builds creative fluency and visual imagination.</w:t>
      </w:r>
    </w:p>
    <w:p w14:paraId="5F3E7416" w14:textId="56BE66BF" w:rsidR="00023075" w:rsidRPr="00023075" w:rsidRDefault="00023075" w:rsidP="00023075">
      <w:pPr>
        <w:pStyle w:val="ListBullet"/>
        <w:rPr>
          <w:rFonts w:ascii="Arial" w:hAnsi="Arial" w:cs="Arial"/>
        </w:rPr>
      </w:pPr>
      <w:r w:rsidRPr="00023075">
        <w:rPr>
          <w:rFonts w:ascii="Arial" w:hAnsi="Arial" w:cs="Arial"/>
          <w:b/>
          <w:bCs/>
        </w:rPr>
        <w:t>Mini Critique:</w:t>
      </w:r>
      <w:r w:rsidRPr="00023075">
        <w:rPr>
          <w:rFonts w:ascii="Arial" w:hAnsi="Arial" w:cs="Arial"/>
        </w:rPr>
        <w:t xml:space="preserve"> Display two contrasting artworks (e.g., abstract vs. realistic). Pupils write one </w:t>
      </w:r>
      <w:r w:rsidRPr="00023075">
        <w:rPr>
          <w:rFonts w:ascii="Arial" w:hAnsi="Arial" w:cs="Arial"/>
          <w:i/>
          <w:iCs/>
        </w:rPr>
        <w:t>strength</w:t>
      </w:r>
      <w:r w:rsidRPr="00023075">
        <w:rPr>
          <w:rFonts w:ascii="Arial" w:hAnsi="Arial" w:cs="Arial"/>
        </w:rPr>
        <w:t xml:space="preserve"> and one </w:t>
      </w:r>
      <w:r w:rsidRPr="00023075">
        <w:rPr>
          <w:rFonts w:ascii="Arial" w:hAnsi="Arial" w:cs="Arial"/>
          <w:i/>
          <w:iCs/>
        </w:rPr>
        <w:t>area for improvement</w:t>
      </w:r>
      <w:r w:rsidRPr="00023075">
        <w:rPr>
          <w:rFonts w:ascii="Arial" w:hAnsi="Arial" w:cs="Arial"/>
        </w:rPr>
        <w:t xml:space="preserve"> for each.</w:t>
      </w:r>
      <w:r w:rsidRPr="00023075">
        <w:rPr>
          <w:rFonts w:ascii="Arial" w:hAnsi="Arial" w:cs="Arial"/>
        </w:rPr>
        <w:br/>
        <w:t>Encourages evaluative thinking and art vocabulary.</w:t>
      </w:r>
    </w:p>
    <w:p w14:paraId="79F86B79" w14:textId="5B30FFFE" w:rsidR="00023075" w:rsidRPr="00023075" w:rsidRDefault="00023075" w:rsidP="00023075">
      <w:pPr>
        <w:pStyle w:val="ListBullet"/>
        <w:rPr>
          <w:rFonts w:ascii="Arial" w:hAnsi="Arial" w:cs="Arial"/>
        </w:rPr>
      </w:pPr>
      <w:r w:rsidRPr="00023075">
        <w:rPr>
          <w:rFonts w:ascii="Arial" w:hAnsi="Arial" w:cs="Arial"/>
          <w:b/>
          <w:bCs/>
        </w:rPr>
        <w:t>Texture Hunt:</w:t>
      </w:r>
      <w:r w:rsidRPr="00023075">
        <w:rPr>
          <w:rFonts w:ascii="Arial" w:hAnsi="Arial" w:cs="Arial"/>
        </w:rPr>
        <w:t xml:space="preserve"> Pupils find and sketch two textures from their surroundings (e.g., jumper fabric, chair surface).</w:t>
      </w:r>
      <w:r w:rsidR="00F3193F">
        <w:rPr>
          <w:rFonts w:ascii="Arial" w:hAnsi="Arial" w:cs="Arial"/>
        </w:rPr>
        <w:t xml:space="preserve"> </w:t>
      </w:r>
      <w:r w:rsidRPr="00023075">
        <w:rPr>
          <w:rFonts w:ascii="Arial" w:hAnsi="Arial" w:cs="Arial"/>
        </w:rPr>
        <w:t>Enhances observational drawing and attention to detail.</w:t>
      </w:r>
    </w:p>
    <w:p w14:paraId="4A3FE7FC" w14:textId="17624FF7" w:rsidR="00023075" w:rsidRDefault="00023075" w:rsidP="00023075">
      <w:pPr>
        <w:pStyle w:val="ListBullet"/>
        <w:rPr>
          <w:rFonts w:ascii="Arial" w:hAnsi="Arial" w:cs="Arial"/>
        </w:rPr>
      </w:pPr>
      <w:r w:rsidRPr="00023075">
        <w:rPr>
          <w:rFonts w:ascii="Arial" w:hAnsi="Arial" w:cs="Arial"/>
          <w:b/>
          <w:bCs/>
        </w:rPr>
        <w:t>Five Line Faces:</w:t>
      </w:r>
      <w:r w:rsidRPr="00023075">
        <w:rPr>
          <w:rFonts w:ascii="Arial" w:hAnsi="Arial" w:cs="Arial"/>
        </w:rPr>
        <w:t xml:space="preserve"> Pupils must draw a face using only five lines </w:t>
      </w:r>
      <w:r w:rsidR="00FA7675" w:rsidRPr="00023759">
        <w:rPr>
          <w:rFonts w:ascii="Arial" w:hAnsi="Arial" w:cs="Arial"/>
        </w:rPr>
        <w:t>-</w:t>
      </w:r>
      <w:r w:rsidRPr="00023075">
        <w:rPr>
          <w:rFonts w:ascii="Arial" w:hAnsi="Arial" w:cs="Arial"/>
        </w:rPr>
        <w:t xml:space="preserve"> no shading, no erasing.</w:t>
      </w:r>
      <w:r w:rsidR="00023759">
        <w:rPr>
          <w:rFonts w:ascii="Arial" w:hAnsi="Arial" w:cs="Arial"/>
        </w:rPr>
        <w:t xml:space="preserve"> </w:t>
      </w:r>
      <w:r w:rsidRPr="00023075">
        <w:rPr>
          <w:rFonts w:ascii="Arial" w:hAnsi="Arial" w:cs="Arial"/>
        </w:rPr>
        <w:t>Develops problem-solving within creative constraints.</w:t>
      </w:r>
    </w:p>
    <w:p w14:paraId="29C6BAAD" w14:textId="77777777" w:rsidR="002A4D57" w:rsidRDefault="002A4D57" w:rsidP="002A4D57">
      <w:pPr>
        <w:pStyle w:val="ListBullet"/>
        <w:numPr>
          <w:ilvl w:val="0"/>
          <w:numId w:val="0"/>
        </w:numPr>
        <w:ind w:left="360" w:hanging="360"/>
        <w:rPr>
          <w:rFonts w:ascii="Arial" w:hAnsi="Arial" w:cs="Arial"/>
        </w:rPr>
      </w:pPr>
    </w:p>
    <w:p w14:paraId="02D03710" w14:textId="23650594" w:rsidR="002A4D57" w:rsidRPr="00023075" w:rsidRDefault="002A4D57" w:rsidP="002A4D57">
      <w:pPr>
        <w:pStyle w:val="ListBullet"/>
        <w:numPr>
          <w:ilvl w:val="0"/>
          <w:numId w:val="0"/>
        </w:numPr>
        <w:tabs>
          <w:tab w:val="left" w:pos="1000"/>
        </w:tabs>
        <w:rPr>
          <w:rFonts w:ascii="Arial" w:hAnsi="Arial" w:cs="Arial"/>
          <w:b/>
          <w:bCs/>
          <w:color w:val="C00000"/>
        </w:rPr>
      </w:pPr>
      <w:r w:rsidRPr="002A4D57">
        <w:rPr>
          <w:rFonts w:ascii="Arial" w:hAnsi="Arial" w:cs="Arial"/>
          <w:b/>
          <w:bCs/>
          <w:color w:val="C00000"/>
        </w:rPr>
        <w:t xml:space="preserve">Diversity &amp; Open-Mindedness Do </w:t>
      </w:r>
      <w:proofErr w:type="spellStart"/>
      <w:r w:rsidRPr="002A4D57">
        <w:rPr>
          <w:rFonts w:ascii="Arial" w:hAnsi="Arial" w:cs="Arial"/>
          <w:b/>
          <w:bCs/>
          <w:color w:val="C00000"/>
        </w:rPr>
        <w:t>Nows</w:t>
      </w:r>
      <w:proofErr w:type="spellEnd"/>
    </w:p>
    <w:p w14:paraId="1AC66FD9" w14:textId="77777777" w:rsidR="00023075" w:rsidRPr="00023759" w:rsidRDefault="00023075" w:rsidP="00A52D2E">
      <w:pPr>
        <w:pStyle w:val="ListBullet"/>
        <w:numPr>
          <w:ilvl w:val="0"/>
          <w:numId w:val="0"/>
        </w:numPr>
        <w:rPr>
          <w:rFonts w:ascii="Arial" w:hAnsi="Arial" w:cs="Arial"/>
        </w:rPr>
      </w:pPr>
    </w:p>
    <w:p w14:paraId="50BEEC21" w14:textId="5B5BC42E" w:rsidR="000F5D85" w:rsidRPr="00023759" w:rsidRDefault="00042E64" w:rsidP="00023759">
      <w:pPr>
        <w:pStyle w:val="ListBullet"/>
        <w:numPr>
          <w:ilvl w:val="0"/>
          <w:numId w:val="13"/>
        </w:numPr>
        <w:rPr>
          <w:rFonts w:ascii="Arial" w:hAnsi="Arial" w:cs="Arial"/>
        </w:rPr>
      </w:pPr>
      <w:r w:rsidRPr="00023759">
        <w:rPr>
          <w:rFonts w:ascii="Arial" w:hAnsi="Arial" w:cs="Arial"/>
          <w:b/>
          <w:bCs/>
        </w:rPr>
        <w:t>Perspective Switch</w:t>
      </w:r>
      <w:r w:rsidR="00BB7FBE" w:rsidRPr="00023759">
        <w:rPr>
          <w:rFonts w:ascii="Arial" w:hAnsi="Arial" w:cs="Arial"/>
        </w:rPr>
        <w:t xml:space="preserve">: </w:t>
      </w:r>
      <w:r w:rsidR="00BB7FBE" w:rsidRPr="0073684C">
        <w:rPr>
          <w:rFonts w:ascii="Arial" w:hAnsi="Arial" w:cs="Arial"/>
          <w:i/>
          <w:iCs/>
        </w:rPr>
        <w:t>“Choose one of the people or groups affected by today’s topic. Write one sentence from their point of view.”</w:t>
      </w:r>
      <w:r w:rsidR="00BB7FBE" w:rsidRPr="002A4D57">
        <w:rPr>
          <w:rFonts w:ascii="Arial" w:hAnsi="Arial" w:cs="Arial"/>
        </w:rPr>
        <w:t xml:space="preserve"> </w:t>
      </w:r>
      <w:r w:rsidR="00BB7FBE" w:rsidRPr="002A4D57">
        <w:rPr>
          <w:rFonts w:ascii="Arial" w:hAnsi="Arial" w:cs="Arial"/>
        </w:rPr>
        <w:t>Encourages empathy and multiple perspectives.</w:t>
      </w:r>
    </w:p>
    <w:p w14:paraId="40E6CDFB" w14:textId="5C57C530" w:rsidR="009611EA" w:rsidRPr="00023759" w:rsidRDefault="00BB7FBE" w:rsidP="00023759">
      <w:pPr>
        <w:pStyle w:val="ListBullet"/>
        <w:numPr>
          <w:ilvl w:val="0"/>
          <w:numId w:val="13"/>
        </w:numPr>
        <w:rPr>
          <w:rFonts w:ascii="Arial" w:hAnsi="Arial" w:cs="Arial"/>
        </w:rPr>
      </w:pPr>
      <w:r w:rsidRPr="00023759">
        <w:rPr>
          <w:rFonts w:ascii="Arial" w:hAnsi="Arial" w:cs="Arial"/>
          <w:b/>
          <w:bCs/>
        </w:rPr>
        <w:t>Same or Different?</w:t>
      </w:r>
      <w:r w:rsidR="000F5D85" w:rsidRPr="00023759">
        <w:rPr>
          <w:rFonts w:ascii="Arial" w:hAnsi="Arial" w:cs="Arial"/>
        </w:rPr>
        <w:t xml:space="preserve"> </w:t>
      </w:r>
      <w:r w:rsidR="000F5D85" w:rsidRPr="0073684C">
        <w:rPr>
          <w:rFonts w:ascii="Arial" w:hAnsi="Arial" w:cs="Arial"/>
          <w:i/>
          <w:iCs/>
        </w:rPr>
        <w:t xml:space="preserve">“List three ways you are similar to the person next to you </w:t>
      </w:r>
      <w:r w:rsidR="000F5D85" w:rsidRPr="0073684C">
        <w:rPr>
          <w:rFonts w:ascii="Arial" w:hAnsi="Arial" w:cs="Arial"/>
          <w:i/>
          <w:iCs/>
        </w:rPr>
        <w:t>-</w:t>
      </w:r>
      <w:r w:rsidR="000F5D85" w:rsidRPr="0073684C">
        <w:rPr>
          <w:rFonts w:ascii="Arial" w:hAnsi="Arial" w:cs="Arial"/>
          <w:i/>
          <w:iCs/>
        </w:rPr>
        <w:t xml:space="preserve"> and one way you are different but can still work together.”</w:t>
      </w:r>
      <w:r w:rsidR="009611EA" w:rsidRPr="002A4D57">
        <w:rPr>
          <w:rFonts w:ascii="Arial" w:hAnsi="Arial" w:cs="Arial"/>
        </w:rPr>
        <w:t xml:space="preserve"> </w:t>
      </w:r>
      <w:r w:rsidR="009611EA" w:rsidRPr="002A4D57">
        <w:rPr>
          <w:rFonts w:ascii="Arial" w:hAnsi="Arial" w:cs="Arial"/>
        </w:rPr>
        <w:t xml:space="preserve">Fosters </w:t>
      </w:r>
      <w:proofErr w:type="gramStart"/>
      <w:r w:rsidR="009611EA" w:rsidRPr="002A4D57">
        <w:rPr>
          <w:rFonts w:ascii="Arial" w:hAnsi="Arial" w:cs="Arial"/>
        </w:rPr>
        <w:t>inclusivity</w:t>
      </w:r>
      <w:proofErr w:type="gramEnd"/>
      <w:r w:rsidR="009611EA" w:rsidRPr="002A4D57">
        <w:rPr>
          <w:rFonts w:ascii="Arial" w:hAnsi="Arial" w:cs="Arial"/>
        </w:rPr>
        <w:t xml:space="preserve"> and team cohesion.</w:t>
      </w:r>
    </w:p>
    <w:p w14:paraId="1EE21E39" w14:textId="53E628DD" w:rsidR="00E86970" w:rsidRPr="00023759" w:rsidRDefault="001867C9" w:rsidP="00023759">
      <w:pPr>
        <w:pStyle w:val="ListBullet"/>
        <w:numPr>
          <w:ilvl w:val="0"/>
          <w:numId w:val="13"/>
        </w:numPr>
        <w:rPr>
          <w:rFonts w:ascii="Arial" w:hAnsi="Arial" w:cs="Arial"/>
        </w:rPr>
      </w:pPr>
      <w:r w:rsidRPr="00023759">
        <w:rPr>
          <w:rFonts w:ascii="Arial" w:hAnsi="Arial" w:cs="Arial"/>
          <w:b/>
          <w:bCs/>
        </w:rPr>
        <w:t>Cultural Connection</w:t>
      </w:r>
      <w:r w:rsidRPr="0073684C">
        <w:rPr>
          <w:rFonts w:ascii="Arial" w:hAnsi="Arial" w:cs="Arial"/>
          <w:b/>
          <w:bCs/>
          <w:i/>
          <w:iCs/>
        </w:rPr>
        <w:t>:</w:t>
      </w:r>
      <w:r w:rsidRPr="0073684C">
        <w:rPr>
          <w:rFonts w:ascii="Arial" w:hAnsi="Arial" w:cs="Arial"/>
          <w:i/>
          <w:iCs/>
        </w:rPr>
        <w:t xml:space="preserve"> </w:t>
      </w:r>
      <w:r w:rsidR="00E86970" w:rsidRPr="00E86970">
        <w:rPr>
          <w:rFonts w:ascii="Arial" w:hAnsi="Arial" w:cs="Arial"/>
          <w:i/>
          <w:iCs/>
        </w:rPr>
        <w:t xml:space="preserve">“Name one tradition, food, or celebration from your family or culture </w:t>
      </w:r>
      <w:r w:rsidR="00E86970" w:rsidRPr="0073684C">
        <w:rPr>
          <w:rFonts w:ascii="Arial" w:hAnsi="Arial" w:cs="Arial"/>
          <w:i/>
          <w:iCs/>
        </w:rPr>
        <w:t>-</w:t>
      </w:r>
      <w:r w:rsidR="00E86970" w:rsidRPr="00E86970">
        <w:rPr>
          <w:rFonts w:ascii="Arial" w:hAnsi="Arial" w:cs="Arial"/>
          <w:i/>
          <w:iCs/>
        </w:rPr>
        <w:t xml:space="preserve"> and one thing you’ve learned from another culture.”</w:t>
      </w:r>
      <w:r w:rsidR="00E86970" w:rsidRPr="00023759">
        <w:rPr>
          <w:rFonts w:ascii="Arial" w:hAnsi="Arial" w:cs="Arial"/>
        </w:rPr>
        <w:t xml:space="preserve"> </w:t>
      </w:r>
      <w:r w:rsidR="00E86970" w:rsidRPr="00E86970">
        <w:rPr>
          <w:rFonts w:ascii="Arial" w:hAnsi="Arial" w:cs="Arial"/>
        </w:rPr>
        <w:t>Encourages sharing, curiosity, and respect for difference.</w:t>
      </w:r>
      <w:r w:rsidR="00023759" w:rsidRPr="00023759">
        <w:rPr>
          <w:rFonts w:ascii="Arial" w:hAnsi="Arial" w:cs="Arial"/>
        </w:rPr>
        <w:t xml:space="preserve"> </w:t>
      </w:r>
      <w:r w:rsidR="00E86970" w:rsidRPr="00E86970">
        <w:rPr>
          <w:rFonts w:ascii="Arial" w:hAnsi="Arial" w:cs="Arial"/>
        </w:rPr>
        <w:t>Can be verbal, written, or visual (quick sketch).</w:t>
      </w:r>
    </w:p>
    <w:p w14:paraId="6962E0A4" w14:textId="54F2823C" w:rsidR="00E63B22" w:rsidRPr="00023759" w:rsidRDefault="00E63B22" w:rsidP="00023759">
      <w:pPr>
        <w:pStyle w:val="ListBullet"/>
        <w:numPr>
          <w:ilvl w:val="0"/>
          <w:numId w:val="13"/>
        </w:numPr>
        <w:rPr>
          <w:rFonts w:ascii="Arial" w:hAnsi="Arial" w:cs="Arial"/>
        </w:rPr>
      </w:pPr>
      <w:r w:rsidRPr="00023759">
        <w:rPr>
          <w:rFonts w:ascii="Arial" w:hAnsi="Arial" w:cs="Arial"/>
          <w:b/>
          <w:bCs/>
        </w:rPr>
        <w:t>The World in One Room</w:t>
      </w:r>
      <w:r w:rsidRPr="00023759">
        <w:rPr>
          <w:rFonts w:ascii="Arial" w:hAnsi="Arial" w:cs="Arial"/>
          <w:b/>
          <w:bCs/>
        </w:rPr>
        <w:t>:</w:t>
      </w:r>
      <w:r w:rsidRPr="00023759">
        <w:rPr>
          <w:rFonts w:ascii="Arial" w:hAnsi="Arial" w:cs="Arial"/>
        </w:rPr>
        <w:t xml:space="preserve"> </w:t>
      </w:r>
      <w:r w:rsidRPr="0073684C">
        <w:rPr>
          <w:rFonts w:ascii="Arial" w:hAnsi="Arial" w:cs="Arial"/>
          <w:i/>
          <w:iCs/>
        </w:rPr>
        <w:t>“If our classroom represented the world, what different ideas, skills, or experiences would we have?”</w:t>
      </w:r>
      <w:r w:rsidRPr="00023759">
        <w:rPr>
          <w:rFonts w:ascii="Arial" w:hAnsi="Arial" w:cs="Arial"/>
        </w:rPr>
        <w:t xml:space="preserve"> </w:t>
      </w:r>
      <w:r w:rsidRPr="00023759">
        <w:rPr>
          <w:rFonts w:ascii="Arial" w:hAnsi="Arial" w:cs="Arial"/>
        </w:rPr>
        <w:t>Encourages appreciation of diversity and community identity.</w:t>
      </w:r>
    </w:p>
    <w:p w14:paraId="67AD3CB5" w14:textId="205EC136" w:rsidR="002564C0" w:rsidRPr="00023759" w:rsidRDefault="001D3B3F" w:rsidP="00023759">
      <w:pPr>
        <w:pStyle w:val="ListBullet"/>
        <w:numPr>
          <w:ilvl w:val="0"/>
          <w:numId w:val="13"/>
        </w:numPr>
        <w:rPr>
          <w:rFonts w:ascii="Arial" w:hAnsi="Arial" w:cs="Arial"/>
        </w:rPr>
      </w:pPr>
      <w:r w:rsidRPr="00023759">
        <w:rPr>
          <w:rFonts w:ascii="Arial" w:hAnsi="Arial" w:cs="Arial"/>
          <w:b/>
          <w:bCs/>
        </w:rPr>
        <w:t>Blind Spot</w:t>
      </w:r>
      <w:r w:rsidRPr="00023759">
        <w:rPr>
          <w:rFonts w:ascii="Arial" w:hAnsi="Arial" w:cs="Arial"/>
          <w:b/>
          <w:bCs/>
        </w:rPr>
        <w:t xml:space="preserve">: </w:t>
      </w:r>
      <w:r w:rsidRPr="0073684C">
        <w:rPr>
          <w:rFonts w:ascii="Arial" w:hAnsi="Arial" w:cs="Arial"/>
          <w:i/>
          <w:iCs/>
        </w:rPr>
        <w:t>“</w:t>
      </w:r>
      <w:r w:rsidRPr="0073684C">
        <w:rPr>
          <w:rFonts w:ascii="Arial" w:hAnsi="Arial" w:cs="Arial"/>
          <w:i/>
          <w:iCs/>
        </w:rPr>
        <w:t>Think of a time when you changed your mind about something after learning more. What helped you change your view?”</w:t>
      </w:r>
      <w:r w:rsidRPr="00023759">
        <w:rPr>
          <w:rFonts w:ascii="Arial" w:hAnsi="Arial" w:cs="Arial"/>
        </w:rPr>
        <w:t xml:space="preserve"> </w:t>
      </w:r>
      <w:r w:rsidRPr="00023759">
        <w:rPr>
          <w:rFonts w:ascii="Arial" w:hAnsi="Arial" w:cs="Arial"/>
        </w:rPr>
        <w:t>Develops metacognitive awareness and open-minded reflection.</w:t>
      </w:r>
    </w:p>
    <w:p w14:paraId="3F058608" w14:textId="04B2AFB8" w:rsidR="00860857" w:rsidRPr="00023759" w:rsidRDefault="002564C0" w:rsidP="00023759">
      <w:pPr>
        <w:pStyle w:val="ListBullet"/>
        <w:numPr>
          <w:ilvl w:val="0"/>
          <w:numId w:val="13"/>
        </w:numPr>
        <w:rPr>
          <w:rFonts w:ascii="Arial" w:hAnsi="Arial" w:cs="Arial"/>
        </w:rPr>
      </w:pPr>
      <w:r w:rsidRPr="002564C0">
        <w:rPr>
          <w:rFonts w:ascii="Arial" w:hAnsi="Arial" w:cs="Arial"/>
          <w:b/>
          <w:bCs/>
        </w:rPr>
        <w:t>See It Differently</w:t>
      </w:r>
      <w:r w:rsidRPr="00023759">
        <w:rPr>
          <w:rFonts w:ascii="Arial" w:hAnsi="Arial" w:cs="Arial"/>
          <w:b/>
          <w:bCs/>
        </w:rPr>
        <w:t xml:space="preserve">: </w:t>
      </w:r>
      <w:r w:rsidRPr="002564C0">
        <w:rPr>
          <w:rFonts w:ascii="Arial" w:hAnsi="Arial" w:cs="Arial"/>
        </w:rPr>
        <w:t>Show an ambiguous image (optical illusion, abstract art, cultural</w:t>
      </w:r>
      <w:r w:rsidRPr="00023759">
        <w:rPr>
          <w:rFonts w:ascii="Arial" w:hAnsi="Arial" w:cs="Arial"/>
        </w:rPr>
        <w:t xml:space="preserve"> </w:t>
      </w:r>
      <w:r w:rsidRPr="002564C0">
        <w:rPr>
          <w:rFonts w:ascii="Arial" w:hAnsi="Arial" w:cs="Arial"/>
        </w:rPr>
        <w:t>symbol) and ask: “What do you see? What might someone else see?”</w:t>
      </w:r>
      <w:r w:rsidRPr="00023759">
        <w:rPr>
          <w:rFonts w:ascii="Arial" w:hAnsi="Arial" w:cs="Arial"/>
        </w:rPr>
        <w:t xml:space="preserve"> </w:t>
      </w:r>
      <w:r w:rsidRPr="00023759">
        <w:rPr>
          <w:rFonts w:ascii="Arial" w:hAnsi="Arial" w:cs="Arial"/>
        </w:rPr>
        <w:t>Promotes analysis, empathy, and understanding that perception varies.</w:t>
      </w:r>
    </w:p>
    <w:p w14:paraId="0E8C6059" w14:textId="22941626" w:rsidR="00860857" w:rsidRPr="002564C0" w:rsidRDefault="00860857" w:rsidP="00023759">
      <w:pPr>
        <w:pStyle w:val="ListBullet"/>
        <w:numPr>
          <w:ilvl w:val="0"/>
          <w:numId w:val="13"/>
        </w:numPr>
        <w:rPr>
          <w:rFonts w:ascii="Arial" w:hAnsi="Arial" w:cs="Arial"/>
          <w:b/>
          <w:bCs/>
        </w:rPr>
      </w:pPr>
      <w:r w:rsidRPr="00023759">
        <w:rPr>
          <w:rFonts w:ascii="Arial" w:hAnsi="Arial" w:cs="Arial"/>
          <w:b/>
          <w:bCs/>
        </w:rPr>
        <w:t>Global Headlines</w:t>
      </w:r>
      <w:r w:rsidRPr="00023759">
        <w:rPr>
          <w:rFonts w:ascii="Arial" w:hAnsi="Arial" w:cs="Arial"/>
          <w:b/>
          <w:bCs/>
        </w:rPr>
        <w:t xml:space="preserve">: </w:t>
      </w:r>
      <w:r w:rsidRPr="00023759">
        <w:rPr>
          <w:rFonts w:ascii="Arial" w:hAnsi="Arial" w:cs="Arial"/>
        </w:rPr>
        <w:t>Show two contrasting news headlines about the same global event</w:t>
      </w:r>
      <w:r w:rsidRPr="00023759">
        <w:rPr>
          <w:rFonts w:ascii="Arial" w:hAnsi="Arial" w:cs="Arial"/>
        </w:rPr>
        <w:t>. Then, a</w:t>
      </w:r>
      <w:r w:rsidRPr="00023759">
        <w:rPr>
          <w:rFonts w:ascii="Arial" w:hAnsi="Arial" w:cs="Arial"/>
        </w:rPr>
        <w:t>sk pupils to identify bias, tone, or perspective.</w:t>
      </w:r>
      <w:r w:rsidRPr="00023759">
        <w:rPr>
          <w:rFonts w:ascii="Arial" w:hAnsi="Arial" w:cs="Arial"/>
        </w:rPr>
        <w:t xml:space="preserve"> </w:t>
      </w:r>
      <w:r w:rsidRPr="00023759">
        <w:rPr>
          <w:rFonts w:ascii="Arial" w:hAnsi="Arial" w:cs="Arial"/>
        </w:rPr>
        <w:t>Builds media literacy, evaluation, and critical awareness.</w:t>
      </w:r>
    </w:p>
    <w:p w14:paraId="7867E475" w14:textId="77777777" w:rsidR="002564C0" w:rsidRDefault="002564C0" w:rsidP="00A52D2E">
      <w:pPr>
        <w:pStyle w:val="ListBullet"/>
        <w:numPr>
          <w:ilvl w:val="0"/>
          <w:numId w:val="0"/>
        </w:numPr>
      </w:pPr>
    </w:p>
    <w:p w14:paraId="313A247E" w14:textId="098B2462" w:rsidR="0052431D" w:rsidRPr="00782F41" w:rsidRDefault="00662073" w:rsidP="00782F41">
      <w:pPr>
        <w:pStyle w:val="ListBullet"/>
        <w:numPr>
          <w:ilvl w:val="0"/>
          <w:numId w:val="0"/>
        </w:numPr>
        <w:tabs>
          <w:tab w:val="left" w:pos="1000"/>
        </w:tabs>
        <w:rPr>
          <w:rFonts w:ascii="Arial" w:hAnsi="Arial" w:cs="Arial"/>
          <w:b/>
          <w:bCs/>
          <w:color w:val="C00000"/>
        </w:rPr>
      </w:pPr>
      <w:r w:rsidRPr="00782F41">
        <w:rPr>
          <w:rFonts w:ascii="Arial" w:hAnsi="Arial" w:cs="Arial"/>
          <w:b/>
          <w:bCs/>
          <w:color w:val="C00000"/>
        </w:rPr>
        <w:t xml:space="preserve">Science Do </w:t>
      </w:r>
      <w:proofErr w:type="spellStart"/>
      <w:r w:rsidRPr="00782F41">
        <w:rPr>
          <w:rFonts w:ascii="Arial" w:hAnsi="Arial" w:cs="Arial"/>
          <w:b/>
          <w:bCs/>
          <w:color w:val="C00000"/>
        </w:rPr>
        <w:t>Nows</w:t>
      </w:r>
      <w:proofErr w:type="spellEnd"/>
    </w:p>
    <w:p w14:paraId="172F1B76" w14:textId="77777777" w:rsidR="00662073" w:rsidRDefault="00662073" w:rsidP="00A52D2E">
      <w:pPr>
        <w:pStyle w:val="ListBullet"/>
        <w:numPr>
          <w:ilvl w:val="0"/>
          <w:numId w:val="0"/>
        </w:numPr>
      </w:pPr>
    </w:p>
    <w:p w14:paraId="59BBD0E9" w14:textId="49D7541D" w:rsidR="00031EC3" w:rsidRPr="00031EC3" w:rsidRDefault="00031EC3" w:rsidP="002C7E36">
      <w:pPr>
        <w:pStyle w:val="ListBullet"/>
        <w:rPr>
          <w:rFonts w:ascii="Arial" w:hAnsi="Arial" w:cs="Arial"/>
        </w:rPr>
      </w:pPr>
      <w:r w:rsidRPr="00031EC3">
        <w:rPr>
          <w:rFonts w:ascii="Arial" w:hAnsi="Arial" w:cs="Arial"/>
          <w:b/>
          <w:bCs/>
        </w:rPr>
        <w:t>Quick Recall Recap</w:t>
      </w:r>
      <w:r w:rsidRPr="00782F41">
        <w:rPr>
          <w:rFonts w:ascii="Arial" w:hAnsi="Arial" w:cs="Arial"/>
          <w:b/>
          <w:bCs/>
        </w:rPr>
        <w:t xml:space="preserve">: </w:t>
      </w:r>
      <w:r w:rsidRPr="00031EC3">
        <w:rPr>
          <w:rFonts w:ascii="Arial" w:hAnsi="Arial" w:cs="Arial"/>
          <w:i/>
          <w:iCs/>
        </w:rPr>
        <w:t>“List three key facts about photosynthesis / states of matter / the particle model.”</w:t>
      </w:r>
      <w:r w:rsidRPr="0073684C">
        <w:rPr>
          <w:rFonts w:ascii="Arial" w:hAnsi="Arial" w:cs="Arial"/>
          <w:i/>
          <w:iCs/>
        </w:rPr>
        <w:t xml:space="preserve"> </w:t>
      </w:r>
      <w:r w:rsidRPr="00031EC3">
        <w:rPr>
          <w:rFonts w:ascii="Arial" w:hAnsi="Arial" w:cs="Arial"/>
        </w:rPr>
        <w:t>Strengthens retrieval practice and foundational knowledge.</w:t>
      </w:r>
      <w:r w:rsidRPr="00782F41">
        <w:rPr>
          <w:rFonts w:ascii="Arial" w:hAnsi="Arial" w:cs="Arial"/>
        </w:rPr>
        <w:t xml:space="preserve"> </w:t>
      </w:r>
      <w:r w:rsidRPr="00031EC3">
        <w:rPr>
          <w:rFonts w:ascii="Arial" w:hAnsi="Arial" w:cs="Arial"/>
        </w:rPr>
        <w:t>Works well at the start of any topic.</w:t>
      </w:r>
    </w:p>
    <w:p w14:paraId="24F20C82" w14:textId="74258C36" w:rsidR="00031EC3" w:rsidRPr="00031EC3" w:rsidRDefault="00031EC3" w:rsidP="00782F41">
      <w:pPr>
        <w:pStyle w:val="ListBullet"/>
        <w:rPr>
          <w:rFonts w:ascii="Arial" w:hAnsi="Arial" w:cs="Arial"/>
        </w:rPr>
      </w:pPr>
      <w:r w:rsidRPr="00782F41">
        <w:rPr>
          <w:rFonts w:ascii="Arial" w:hAnsi="Arial" w:cs="Arial"/>
          <w:b/>
          <w:bCs/>
        </w:rPr>
        <w:t>Spot the Mistake</w:t>
      </w:r>
      <w:r w:rsidR="002C7E36" w:rsidRPr="00782F41">
        <w:rPr>
          <w:rFonts w:ascii="Arial" w:hAnsi="Arial" w:cs="Arial"/>
          <w:b/>
          <w:bCs/>
        </w:rPr>
        <w:t>:</w:t>
      </w:r>
      <w:r w:rsidR="002C7E36" w:rsidRPr="00782F41">
        <w:rPr>
          <w:rFonts w:ascii="Arial" w:hAnsi="Arial" w:cs="Arial"/>
        </w:rPr>
        <w:t xml:space="preserve"> </w:t>
      </w:r>
      <w:r w:rsidRPr="0073684C">
        <w:rPr>
          <w:rFonts w:ascii="Arial" w:hAnsi="Arial" w:cs="Arial"/>
          <w:i/>
          <w:iCs/>
        </w:rPr>
        <w:t>“Energy can be created by burning fuels.”</w:t>
      </w:r>
      <w:r w:rsidR="002C7E36" w:rsidRPr="00782F41">
        <w:rPr>
          <w:rFonts w:ascii="Arial" w:hAnsi="Arial" w:cs="Arial"/>
        </w:rPr>
        <w:t xml:space="preserve"> </w:t>
      </w:r>
      <w:r w:rsidRPr="00782F41">
        <w:rPr>
          <w:rFonts w:ascii="Arial" w:hAnsi="Arial" w:cs="Arial"/>
        </w:rPr>
        <w:t>Pupils identify and correct the misconception.</w:t>
      </w:r>
      <w:r w:rsidR="002C7E36" w:rsidRPr="00782F41">
        <w:rPr>
          <w:rFonts w:ascii="Arial" w:hAnsi="Arial" w:cs="Arial"/>
        </w:rPr>
        <w:t xml:space="preserve"> </w:t>
      </w:r>
      <w:proofErr w:type="gramStart"/>
      <w:r w:rsidRPr="00782F41">
        <w:rPr>
          <w:rFonts w:ascii="Arial" w:hAnsi="Arial" w:cs="Arial"/>
        </w:rPr>
        <w:t>Promotes</w:t>
      </w:r>
      <w:proofErr w:type="gramEnd"/>
      <w:r w:rsidRPr="00782F41">
        <w:rPr>
          <w:rFonts w:ascii="Arial" w:hAnsi="Arial" w:cs="Arial"/>
        </w:rPr>
        <w:t xml:space="preserve"> analysis and conceptual clarity.</w:t>
      </w:r>
    </w:p>
    <w:p w14:paraId="1DBB41D2" w14:textId="0306F6BF" w:rsidR="00031EC3" w:rsidRPr="00031EC3" w:rsidRDefault="00031EC3" w:rsidP="00782F41">
      <w:pPr>
        <w:pStyle w:val="ListBullet"/>
        <w:rPr>
          <w:rFonts w:ascii="Arial" w:hAnsi="Arial" w:cs="Arial"/>
          <w:b/>
          <w:bCs/>
        </w:rPr>
      </w:pPr>
      <w:r w:rsidRPr="00782F41">
        <w:rPr>
          <w:rFonts w:ascii="Arial" w:hAnsi="Arial" w:cs="Arial"/>
          <w:b/>
          <w:bCs/>
        </w:rPr>
        <w:t>Science in the News</w:t>
      </w:r>
      <w:r w:rsidR="00E119FD" w:rsidRPr="00782F41">
        <w:rPr>
          <w:rFonts w:ascii="Arial" w:hAnsi="Arial" w:cs="Arial"/>
          <w:b/>
          <w:bCs/>
        </w:rPr>
        <w:t xml:space="preserve">: </w:t>
      </w:r>
      <w:r w:rsidRPr="00031EC3">
        <w:rPr>
          <w:rFonts w:ascii="Arial" w:hAnsi="Arial" w:cs="Arial"/>
        </w:rPr>
        <w:t>Show a short headline or image of a current scientific event (e.g., climate change breakthrough, Mars mission). Ask</w:t>
      </w:r>
      <w:r w:rsidRPr="00031EC3">
        <w:rPr>
          <w:rFonts w:ascii="Arial" w:hAnsi="Arial" w:cs="Arial"/>
          <w:i/>
          <w:iCs/>
        </w:rPr>
        <w:t>:</w:t>
      </w:r>
      <w:r w:rsidR="00E119FD" w:rsidRPr="00F6258B">
        <w:rPr>
          <w:rFonts w:ascii="Arial" w:hAnsi="Arial" w:cs="Arial"/>
          <w:i/>
          <w:iCs/>
        </w:rPr>
        <w:t xml:space="preserve"> </w:t>
      </w:r>
      <w:r w:rsidRPr="00031EC3">
        <w:rPr>
          <w:rFonts w:ascii="Arial" w:hAnsi="Arial" w:cs="Arial"/>
          <w:i/>
          <w:iCs/>
        </w:rPr>
        <w:t xml:space="preserve">“What do you think this story </w:t>
      </w:r>
      <w:r w:rsidRPr="00031EC3">
        <w:rPr>
          <w:rFonts w:ascii="Arial" w:hAnsi="Arial" w:cs="Arial"/>
          <w:i/>
          <w:iCs/>
        </w:rPr>
        <w:lastRenderedPageBreak/>
        <w:t>is about, and which branch of science does it link to?”</w:t>
      </w:r>
      <w:r w:rsidR="00E119FD" w:rsidRPr="00782F41">
        <w:rPr>
          <w:rFonts w:ascii="Arial" w:hAnsi="Arial" w:cs="Arial"/>
        </w:rPr>
        <w:t xml:space="preserve"> </w:t>
      </w:r>
      <w:r w:rsidRPr="00031EC3">
        <w:rPr>
          <w:rFonts w:ascii="Arial" w:hAnsi="Arial" w:cs="Arial"/>
        </w:rPr>
        <w:t>Encourages application, real-world connection, and curiosity.</w:t>
      </w:r>
    </w:p>
    <w:p w14:paraId="04B5F192" w14:textId="53B489EC" w:rsidR="00031EC3" w:rsidRPr="00031EC3" w:rsidRDefault="00031EC3" w:rsidP="00782F41">
      <w:pPr>
        <w:pStyle w:val="ListBullet"/>
        <w:rPr>
          <w:rFonts w:ascii="Arial" w:hAnsi="Arial" w:cs="Arial"/>
          <w:b/>
          <w:bCs/>
        </w:rPr>
      </w:pPr>
      <w:r w:rsidRPr="00031EC3">
        <w:rPr>
          <w:rFonts w:ascii="Arial" w:hAnsi="Arial" w:cs="Arial"/>
          <w:b/>
          <w:bCs/>
        </w:rPr>
        <w:t>Guess the Process</w:t>
      </w:r>
      <w:r w:rsidR="00E119FD" w:rsidRPr="00782F41">
        <w:rPr>
          <w:rFonts w:ascii="Arial" w:hAnsi="Arial" w:cs="Arial"/>
          <w:b/>
          <w:bCs/>
        </w:rPr>
        <w:t xml:space="preserve">: </w:t>
      </w:r>
      <w:r w:rsidRPr="00031EC3">
        <w:rPr>
          <w:rFonts w:ascii="Arial" w:hAnsi="Arial" w:cs="Arial"/>
        </w:rPr>
        <w:t xml:space="preserve">Show a simple diagram (e.g., </w:t>
      </w:r>
      <w:proofErr w:type="gramStart"/>
      <w:r w:rsidRPr="00031EC3">
        <w:rPr>
          <w:rFonts w:ascii="Arial" w:hAnsi="Arial" w:cs="Arial"/>
        </w:rPr>
        <w:t>a cell</w:t>
      </w:r>
      <w:proofErr w:type="gramEnd"/>
      <w:r w:rsidRPr="00031EC3">
        <w:rPr>
          <w:rFonts w:ascii="Arial" w:hAnsi="Arial" w:cs="Arial"/>
        </w:rPr>
        <w:t xml:space="preserve"> dividing, a circuit, the water cycle) and ask:</w:t>
      </w:r>
      <w:r w:rsidRPr="00031EC3">
        <w:rPr>
          <w:rFonts w:ascii="Arial" w:hAnsi="Arial" w:cs="Arial"/>
        </w:rPr>
        <w:br/>
      </w:r>
      <w:r w:rsidRPr="00031EC3">
        <w:rPr>
          <w:rFonts w:ascii="Arial" w:hAnsi="Arial" w:cs="Arial"/>
          <w:i/>
          <w:iCs/>
        </w:rPr>
        <w:t>“What process is this showing? How do you know?”</w:t>
      </w:r>
      <w:r w:rsidR="00E119FD" w:rsidRPr="00782F41">
        <w:rPr>
          <w:rFonts w:ascii="Arial" w:hAnsi="Arial" w:cs="Arial"/>
        </w:rPr>
        <w:t xml:space="preserve"> </w:t>
      </w:r>
      <w:r w:rsidRPr="00031EC3">
        <w:rPr>
          <w:rFonts w:ascii="Arial" w:hAnsi="Arial" w:cs="Arial"/>
        </w:rPr>
        <w:t>Develops visual literacy and analytical reasoning.</w:t>
      </w:r>
    </w:p>
    <w:p w14:paraId="6FBCE7B6" w14:textId="4583A1C2" w:rsidR="00031EC3" w:rsidRPr="00031EC3" w:rsidRDefault="00031EC3" w:rsidP="00E119FD">
      <w:pPr>
        <w:pStyle w:val="ListBullet"/>
        <w:rPr>
          <w:rFonts w:ascii="Arial" w:hAnsi="Arial" w:cs="Arial"/>
          <w:b/>
          <w:bCs/>
        </w:rPr>
      </w:pPr>
      <w:r w:rsidRPr="00782F41">
        <w:rPr>
          <w:rFonts w:ascii="Arial" w:hAnsi="Arial" w:cs="Arial"/>
          <w:b/>
          <w:bCs/>
        </w:rPr>
        <w:t>Confused Teacher</w:t>
      </w:r>
      <w:r w:rsidR="00E119FD" w:rsidRPr="00782F41">
        <w:rPr>
          <w:rFonts w:ascii="Arial" w:hAnsi="Arial" w:cs="Arial"/>
          <w:b/>
          <w:bCs/>
        </w:rPr>
        <w:t xml:space="preserve">: </w:t>
      </w:r>
      <w:r w:rsidRPr="00031EC3">
        <w:rPr>
          <w:rFonts w:ascii="Arial" w:hAnsi="Arial" w:cs="Arial"/>
        </w:rPr>
        <w:t xml:space="preserve">Teacher writes an intentionally incorrect definition on the board (e.g., </w:t>
      </w:r>
      <w:r w:rsidRPr="00031EC3">
        <w:rPr>
          <w:rFonts w:ascii="Arial" w:hAnsi="Arial" w:cs="Arial"/>
          <w:i/>
          <w:iCs/>
        </w:rPr>
        <w:t>“An element is made up of different types of atoms”</w:t>
      </w:r>
      <w:r w:rsidRPr="00031EC3">
        <w:rPr>
          <w:rFonts w:ascii="Arial" w:hAnsi="Arial" w:cs="Arial"/>
        </w:rPr>
        <w:t>).</w:t>
      </w:r>
      <w:r w:rsidR="00E119FD" w:rsidRPr="00782F41">
        <w:rPr>
          <w:rFonts w:ascii="Arial" w:hAnsi="Arial" w:cs="Arial"/>
        </w:rPr>
        <w:t xml:space="preserve"> </w:t>
      </w:r>
      <w:r w:rsidRPr="00031EC3">
        <w:rPr>
          <w:rFonts w:ascii="Arial" w:hAnsi="Arial" w:cs="Arial"/>
        </w:rPr>
        <w:t>Pupils correct and explain the error.</w:t>
      </w:r>
      <w:r w:rsidR="00E119FD" w:rsidRPr="00782F41">
        <w:rPr>
          <w:rFonts w:ascii="Arial" w:hAnsi="Arial" w:cs="Arial"/>
        </w:rPr>
        <w:t xml:space="preserve"> </w:t>
      </w:r>
      <w:r w:rsidRPr="00031EC3">
        <w:rPr>
          <w:rFonts w:ascii="Arial" w:hAnsi="Arial" w:cs="Arial"/>
        </w:rPr>
        <w:t>Engages analysis, explanation, and peer teaching.</w:t>
      </w:r>
    </w:p>
    <w:p w14:paraId="5035BCE3" w14:textId="0D355AE7" w:rsidR="00E119FD" w:rsidRPr="00782F41" w:rsidRDefault="00031EC3" w:rsidP="00E119FD">
      <w:pPr>
        <w:pStyle w:val="ListBullet"/>
        <w:rPr>
          <w:rFonts w:ascii="Arial" w:hAnsi="Arial" w:cs="Arial"/>
          <w:b/>
          <w:bCs/>
        </w:rPr>
      </w:pPr>
      <w:r w:rsidRPr="00031EC3">
        <w:rPr>
          <w:rFonts w:ascii="Arial" w:hAnsi="Arial" w:cs="Arial"/>
          <w:b/>
          <w:bCs/>
        </w:rPr>
        <w:t>Hypothesis Starte</w:t>
      </w:r>
      <w:r w:rsidR="00E119FD" w:rsidRPr="00782F41">
        <w:rPr>
          <w:rFonts w:ascii="Arial" w:hAnsi="Arial" w:cs="Arial"/>
          <w:b/>
          <w:bCs/>
        </w:rPr>
        <w:t xml:space="preserve">r: </w:t>
      </w:r>
      <w:r w:rsidRPr="00031EC3">
        <w:rPr>
          <w:rFonts w:ascii="Arial" w:hAnsi="Arial" w:cs="Arial"/>
        </w:rPr>
        <w:t>Pose a mini scenario</w:t>
      </w:r>
      <w:r w:rsidRPr="00031EC3">
        <w:rPr>
          <w:rFonts w:ascii="Arial" w:hAnsi="Arial" w:cs="Arial"/>
          <w:i/>
          <w:iCs/>
        </w:rPr>
        <w:t>:</w:t>
      </w:r>
      <w:r w:rsidR="00E119FD" w:rsidRPr="00F6258B">
        <w:rPr>
          <w:rFonts w:ascii="Arial" w:hAnsi="Arial" w:cs="Arial"/>
          <w:i/>
          <w:iCs/>
        </w:rPr>
        <w:t xml:space="preserve"> </w:t>
      </w:r>
      <w:r w:rsidRPr="00031EC3">
        <w:rPr>
          <w:rFonts w:ascii="Arial" w:hAnsi="Arial" w:cs="Arial"/>
          <w:i/>
          <w:iCs/>
        </w:rPr>
        <w:t>“If we double the length of a pendulum, what might happen to its swing time? Why?”</w:t>
      </w:r>
      <w:r w:rsidR="00E119FD" w:rsidRPr="00782F41">
        <w:rPr>
          <w:rFonts w:ascii="Arial" w:hAnsi="Arial" w:cs="Arial"/>
        </w:rPr>
        <w:t xml:space="preserve"> </w:t>
      </w:r>
      <w:r w:rsidRPr="00031EC3">
        <w:rPr>
          <w:rFonts w:ascii="Arial" w:hAnsi="Arial" w:cs="Arial"/>
        </w:rPr>
        <w:t xml:space="preserve">Promotes application and prediction, key to scientific </w:t>
      </w:r>
      <w:proofErr w:type="spellStart"/>
      <w:r w:rsidRPr="00031EC3">
        <w:rPr>
          <w:rFonts w:ascii="Arial" w:hAnsi="Arial" w:cs="Arial"/>
        </w:rPr>
        <w:t>method.</w:t>
      </w:r>
      <w:proofErr w:type="spellEnd"/>
    </w:p>
    <w:p w14:paraId="7EA3C940" w14:textId="55D10EE8" w:rsidR="00031EC3" w:rsidRPr="00782F41" w:rsidRDefault="00031EC3" w:rsidP="00E119FD">
      <w:pPr>
        <w:pStyle w:val="ListBullet"/>
        <w:rPr>
          <w:rFonts w:ascii="Arial" w:hAnsi="Arial" w:cs="Arial"/>
        </w:rPr>
      </w:pPr>
      <w:r w:rsidRPr="00782F41">
        <w:rPr>
          <w:rFonts w:ascii="Arial" w:hAnsi="Arial" w:cs="Arial"/>
          <w:b/>
          <w:bCs/>
        </w:rPr>
        <w:t>Graph Grab</w:t>
      </w:r>
      <w:r w:rsidR="00E119FD" w:rsidRPr="00782F41">
        <w:rPr>
          <w:rFonts w:ascii="Arial" w:hAnsi="Arial" w:cs="Arial"/>
          <w:b/>
          <w:bCs/>
        </w:rPr>
        <w:t xml:space="preserve">: </w:t>
      </w:r>
      <w:r w:rsidRPr="00782F41">
        <w:rPr>
          <w:rFonts w:ascii="Arial" w:hAnsi="Arial" w:cs="Arial"/>
        </w:rPr>
        <w:t>Display a simple graph or results table. Pupils write one thing it shows and one question it raises.</w:t>
      </w:r>
      <w:r w:rsidR="00E119FD" w:rsidRPr="00782F41">
        <w:rPr>
          <w:rFonts w:ascii="Arial" w:hAnsi="Arial" w:cs="Arial"/>
        </w:rPr>
        <w:t xml:space="preserve"> </w:t>
      </w:r>
      <w:r w:rsidRPr="00782F41">
        <w:rPr>
          <w:rFonts w:ascii="Arial" w:hAnsi="Arial" w:cs="Arial"/>
        </w:rPr>
        <w:t>Develops data interpretation and inquiry skills.</w:t>
      </w:r>
    </w:p>
    <w:p w14:paraId="5A896776" w14:textId="5F1365A9" w:rsidR="00031EC3" w:rsidRPr="00031EC3" w:rsidRDefault="00031EC3" w:rsidP="00E119FD">
      <w:pPr>
        <w:pStyle w:val="ListBullet"/>
        <w:rPr>
          <w:rFonts w:ascii="Arial" w:hAnsi="Arial" w:cs="Arial"/>
          <w:b/>
          <w:bCs/>
        </w:rPr>
      </w:pPr>
      <w:r w:rsidRPr="00031EC3">
        <w:rPr>
          <w:rFonts w:ascii="Arial" w:hAnsi="Arial" w:cs="Arial"/>
          <w:b/>
          <w:bCs/>
        </w:rPr>
        <w:t>Definition Dominoes</w:t>
      </w:r>
      <w:r w:rsidR="00E119FD" w:rsidRPr="00782F41">
        <w:rPr>
          <w:rFonts w:ascii="Arial" w:hAnsi="Arial" w:cs="Arial"/>
          <w:b/>
          <w:bCs/>
        </w:rPr>
        <w:t xml:space="preserve">: </w:t>
      </w:r>
      <w:r w:rsidRPr="00031EC3">
        <w:rPr>
          <w:rFonts w:ascii="Arial" w:hAnsi="Arial" w:cs="Arial"/>
        </w:rPr>
        <w:t>Provide 5</w:t>
      </w:r>
      <w:r w:rsidR="005755C4">
        <w:rPr>
          <w:rFonts w:ascii="Arial" w:hAnsi="Arial" w:cs="Arial"/>
        </w:rPr>
        <w:t xml:space="preserve"> - </w:t>
      </w:r>
      <w:r w:rsidRPr="00031EC3">
        <w:rPr>
          <w:rFonts w:ascii="Arial" w:hAnsi="Arial" w:cs="Arial"/>
        </w:rPr>
        <w:t xml:space="preserve">6 key terms from the current topic (e.g., </w:t>
      </w:r>
      <w:r w:rsidRPr="00031EC3">
        <w:rPr>
          <w:rFonts w:ascii="Arial" w:hAnsi="Arial" w:cs="Arial"/>
          <w:i/>
          <w:iCs/>
        </w:rPr>
        <w:t>osmosis, diffusion, active transport, concentration gradient</w:t>
      </w:r>
      <w:r w:rsidRPr="00031EC3">
        <w:rPr>
          <w:rFonts w:ascii="Arial" w:hAnsi="Arial" w:cs="Arial"/>
        </w:rPr>
        <w:t>). Pupils link them logically in a sentence chain.</w:t>
      </w:r>
      <w:r w:rsidR="00E119FD" w:rsidRPr="00782F41">
        <w:rPr>
          <w:rFonts w:ascii="Arial" w:hAnsi="Arial" w:cs="Arial"/>
        </w:rPr>
        <w:t xml:space="preserve"> </w:t>
      </w:r>
      <w:r w:rsidRPr="00031EC3">
        <w:rPr>
          <w:rFonts w:ascii="Arial" w:hAnsi="Arial" w:cs="Arial"/>
        </w:rPr>
        <w:t>Encourages understanding, connections, and vocabulary fluency.</w:t>
      </w:r>
    </w:p>
    <w:p w14:paraId="3CEF4A99" w14:textId="65586FA9" w:rsidR="00031EC3" w:rsidRPr="00031EC3" w:rsidRDefault="00031EC3" w:rsidP="00E119FD">
      <w:pPr>
        <w:pStyle w:val="ListBullet"/>
        <w:rPr>
          <w:rFonts w:ascii="Arial" w:hAnsi="Arial" w:cs="Arial"/>
          <w:b/>
          <w:bCs/>
        </w:rPr>
      </w:pPr>
      <w:r w:rsidRPr="00031EC3">
        <w:rPr>
          <w:rFonts w:ascii="Arial" w:hAnsi="Arial" w:cs="Arial"/>
          <w:b/>
          <w:bCs/>
        </w:rPr>
        <w:t>Everyday Science</w:t>
      </w:r>
      <w:r w:rsidR="00E119FD" w:rsidRPr="00782F41">
        <w:rPr>
          <w:rFonts w:ascii="Arial" w:hAnsi="Arial" w:cs="Arial"/>
          <w:b/>
          <w:bCs/>
        </w:rPr>
        <w:t xml:space="preserve">: </w:t>
      </w:r>
      <w:r w:rsidRPr="00031EC3">
        <w:rPr>
          <w:rFonts w:ascii="Arial" w:hAnsi="Arial" w:cs="Arial"/>
        </w:rPr>
        <w:t xml:space="preserve">Ask: </w:t>
      </w:r>
      <w:r w:rsidRPr="00031EC3">
        <w:rPr>
          <w:rFonts w:ascii="Arial" w:hAnsi="Arial" w:cs="Arial"/>
          <w:i/>
          <w:iCs/>
        </w:rPr>
        <w:t>“Where do you use science in your life this morning?”</w:t>
      </w:r>
      <w:r w:rsidRPr="00031EC3">
        <w:rPr>
          <w:rFonts w:ascii="Arial" w:hAnsi="Arial" w:cs="Arial"/>
          <w:i/>
          <w:iCs/>
        </w:rPr>
        <w:br/>
      </w:r>
      <w:r w:rsidRPr="00031EC3">
        <w:rPr>
          <w:rFonts w:ascii="Arial" w:hAnsi="Arial" w:cs="Arial"/>
        </w:rPr>
        <w:t>Examples might include cooking (chemistry), phone use (physics), or walking the dog (biology).</w:t>
      </w:r>
      <w:r w:rsidR="00E119FD" w:rsidRPr="00782F41">
        <w:rPr>
          <w:rFonts w:ascii="Arial" w:hAnsi="Arial" w:cs="Arial"/>
        </w:rPr>
        <w:t xml:space="preserve"> </w:t>
      </w:r>
      <w:r w:rsidRPr="00031EC3">
        <w:rPr>
          <w:rFonts w:ascii="Arial" w:hAnsi="Arial" w:cs="Arial"/>
        </w:rPr>
        <w:t>Builds relevance, application, and open-mindedness about science’s role in daily life.</w:t>
      </w:r>
    </w:p>
    <w:p w14:paraId="60F19776" w14:textId="39B40D62" w:rsidR="00E119FD" w:rsidRPr="00782F41" w:rsidRDefault="00031EC3" w:rsidP="00E119FD">
      <w:pPr>
        <w:pStyle w:val="ListBullet"/>
        <w:rPr>
          <w:rFonts w:ascii="Arial" w:hAnsi="Arial" w:cs="Arial"/>
          <w:b/>
          <w:bCs/>
        </w:rPr>
      </w:pPr>
      <w:r w:rsidRPr="00031EC3">
        <w:rPr>
          <w:rFonts w:ascii="Arial" w:hAnsi="Arial" w:cs="Arial"/>
          <w:b/>
          <w:bCs/>
        </w:rPr>
        <w:t>Predict the Outcome</w:t>
      </w:r>
      <w:r w:rsidR="00E119FD" w:rsidRPr="00782F41">
        <w:rPr>
          <w:rFonts w:ascii="Arial" w:hAnsi="Arial" w:cs="Arial"/>
          <w:b/>
          <w:bCs/>
        </w:rPr>
        <w:t xml:space="preserve">: </w:t>
      </w:r>
      <w:r w:rsidRPr="00031EC3">
        <w:rPr>
          <w:rFonts w:ascii="Arial" w:hAnsi="Arial" w:cs="Arial"/>
        </w:rPr>
        <w:t>Show a short demo or image (e.g., balloon over flame, metal in acid, plant in dark).</w:t>
      </w:r>
      <w:r w:rsidR="00E119FD" w:rsidRPr="00782F41">
        <w:rPr>
          <w:rFonts w:ascii="Arial" w:hAnsi="Arial" w:cs="Arial"/>
        </w:rPr>
        <w:t xml:space="preserve"> </w:t>
      </w:r>
      <w:r w:rsidRPr="00031EC3">
        <w:rPr>
          <w:rFonts w:ascii="Arial" w:hAnsi="Arial" w:cs="Arial"/>
        </w:rPr>
        <w:t xml:space="preserve">Ask: </w:t>
      </w:r>
      <w:r w:rsidRPr="00031EC3">
        <w:rPr>
          <w:rFonts w:ascii="Arial" w:hAnsi="Arial" w:cs="Arial"/>
          <w:i/>
          <w:iCs/>
        </w:rPr>
        <w:t xml:space="preserve">“What do you think will happen next </w:t>
      </w:r>
      <w:r w:rsidR="00782F41" w:rsidRPr="00F6258B">
        <w:rPr>
          <w:rFonts w:ascii="Arial" w:hAnsi="Arial" w:cs="Arial"/>
          <w:i/>
          <w:iCs/>
        </w:rPr>
        <w:t>-</w:t>
      </w:r>
      <w:r w:rsidRPr="00031EC3">
        <w:rPr>
          <w:rFonts w:ascii="Arial" w:hAnsi="Arial" w:cs="Arial"/>
          <w:i/>
          <w:iCs/>
        </w:rPr>
        <w:t xml:space="preserve"> and why?”</w:t>
      </w:r>
      <w:r w:rsidR="00E119FD" w:rsidRPr="00782F41">
        <w:rPr>
          <w:rFonts w:ascii="Arial" w:hAnsi="Arial" w:cs="Arial"/>
        </w:rPr>
        <w:t xml:space="preserve"> </w:t>
      </w:r>
      <w:r w:rsidRPr="00031EC3">
        <w:rPr>
          <w:rFonts w:ascii="Arial" w:hAnsi="Arial" w:cs="Arial"/>
        </w:rPr>
        <w:t>Encourages hypothesis-building, critical thinking, and evaluation.</w:t>
      </w:r>
    </w:p>
    <w:p w14:paraId="686553CA" w14:textId="5D3536F4" w:rsidR="00031EC3" w:rsidRPr="00031EC3" w:rsidRDefault="00031EC3" w:rsidP="00E119FD">
      <w:pPr>
        <w:pStyle w:val="ListBullet"/>
        <w:rPr>
          <w:rFonts w:ascii="Arial" w:hAnsi="Arial" w:cs="Arial"/>
          <w:b/>
          <w:bCs/>
        </w:rPr>
      </w:pPr>
      <w:r w:rsidRPr="00031EC3">
        <w:rPr>
          <w:rFonts w:ascii="Arial" w:hAnsi="Arial" w:cs="Arial"/>
          <w:b/>
          <w:bCs/>
        </w:rPr>
        <w:t>Keyword Detective</w:t>
      </w:r>
      <w:r w:rsidR="00E119FD" w:rsidRPr="00782F41">
        <w:rPr>
          <w:rFonts w:ascii="Arial" w:hAnsi="Arial" w:cs="Arial"/>
          <w:b/>
          <w:bCs/>
        </w:rPr>
        <w:t>:</w:t>
      </w:r>
      <w:r w:rsidR="00E119FD" w:rsidRPr="00782F41">
        <w:rPr>
          <w:rFonts w:ascii="Arial" w:hAnsi="Arial" w:cs="Arial"/>
        </w:rPr>
        <w:t xml:space="preserve"> </w:t>
      </w:r>
      <w:r w:rsidRPr="00031EC3">
        <w:rPr>
          <w:rFonts w:ascii="Arial" w:hAnsi="Arial" w:cs="Arial"/>
        </w:rPr>
        <w:t>Display a short paragraph with key words missing (a cloze exercise). Pupils fill in the blanks using vocabulary recall.</w:t>
      </w:r>
      <w:r w:rsidR="00E119FD" w:rsidRPr="00782F41">
        <w:rPr>
          <w:rFonts w:ascii="Arial" w:hAnsi="Arial" w:cs="Arial"/>
        </w:rPr>
        <w:t xml:space="preserve"> </w:t>
      </w:r>
      <w:r w:rsidRPr="00031EC3">
        <w:rPr>
          <w:rFonts w:ascii="Arial" w:hAnsi="Arial" w:cs="Arial"/>
        </w:rPr>
        <w:t>Supports retrieval and spelling of scientific terms.</w:t>
      </w:r>
    </w:p>
    <w:p w14:paraId="76F243FC" w14:textId="651287D6" w:rsidR="00031EC3" w:rsidRPr="00031EC3" w:rsidRDefault="00031EC3" w:rsidP="00E119FD">
      <w:pPr>
        <w:pStyle w:val="ListBullet"/>
        <w:rPr>
          <w:rFonts w:ascii="Arial" w:hAnsi="Arial" w:cs="Arial"/>
          <w:b/>
          <w:bCs/>
        </w:rPr>
      </w:pPr>
      <w:r w:rsidRPr="00031EC3">
        <w:rPr>
          <w:rFonts w:ascii="Arial" w:hAnsi="Arial" w:cs="Arial"/>
          <w:b/>
          <w:bCs/>
        </w:rPr>
        <w:t>Science Sketch</w:t>
      </w:r>
      <w:r w:rsidR="00E119FD" w:rsidRPr="00782F41">
        <w:rPr>
          <w:rFonts w:ascii="Arial" w:hAnsi="Arial" w:cs="Arial"/>
          <w:b/>
          <w:bCs/>
        </w:rPr>
        <w:t xml:space="preserve">: </w:t>
      </w:r>
      <w:r w:rsidRPr="00031EC3">
        <w:rPr>
          <w:rFonts w:ascii="Arial" w:hAnsi="Arial" w:cs="Arial"/>
        </w:rPr>
        <w:t>Pupils draw a quick labelled sketch of a process (e.g., the digestive system or a simple circuit).</w:t>
      </w:r>
      <w:r w:rsidR="00E119FD" w:rsidRPr="00782F41">
        <w:rPr>
          <w:rFonts w:ascii="Arial" w:hAnsi="Arial" w:cs="Arial"/>
        </w:rPr>
        <w:t xml:space="preserve"> </w:t>
      </w:r>
      <w:r w:rsidRPr="00031EC3">
        <w:rPr>
          <w:rFonts w:ascii="Arial" w:hAnsi="Arial" w:cs="Arial"/>
        </w:rPr>
        <w:t>Encourages visual memory and understanding through creative expression.</w:t>
      </w:r>
    </w:p>
    <w:p w14:paraId="3DCB7F2D" w14:textId="60C3A2EE" w:rsidR="00031EC3" w:rsidRPr="00031EC3" w:rsidRDefault="00031EC3" w:rsidP="00E119FD">
      <w:pPr>
        <w:pStyle w:val="ListBullet"/>
        <w:rPr>
          <w:rFonts w:ascii="Arial" w:hAnsi="Arial" w:cs="Arial"/>
          <w:b/>
          <w:bCs/>
        </w:rPr>
      </w:pPr>
      <w:r w:rsidRPr="00031EC3">
        <w:rPr>
          <w:rFonts w:ascii="Arial" w:hAnsi="Arial" w:cs="Arial"/>
          <w:b/>
          <w:bCs/>
        </w:rPr>
        <w:t>Debate the Clai</w:t>
      </w:r>
      <w:r w:rsidR="00E119FD" w:rsidRPr="00782F41">
        <w:rPr>
          <w:rFonts w:ascii="Arial" w:hAnsi="Arial" w:cs="Arial"/>
          <w:b/>
          <w:bCs/>
        </w:rPr>
        <w:t xml:space="preserve">m: </w:t>
      </w:r>
      <w:r w:rsidRPr="00031EC3">
        <w:rPr>
          <w:rFonts w:ascii="Arial" w:hAnsi="Arial" w:cs="Arial"/>
          <w:i/>
          <w:iCs/>
        </w:rPr>
        <w:t>“Humans should stop using all fossil fuels immediately.”</w:t>
      </w:r>
      <w:r w:rsidRPr="00031EC3">
        <w:rPr>
          <w:rFonts w:ascii="Arial" w:hAnsi="Arial" w:cs="Arial"/>
          <w:i/>
          <w:iCs/>
        </w:rPr>
        <w:br/>
      </w:r>
      <w:r w:rsidRPr="00031EC3">
        <w:rPr>
          <w:rFonts w:ascii="Arial" w:hAnsi="Arial" w:cs="Arial"/>
        </w:rPr>
        <w:t>Pupils write one argument for and one against.</w:t>
      </w:r>
      <w:r w:rsidR="00E119FD" w:rsidRPr="00782F41">
        <w:rPr>
          <w:rFonts w:ascii="Arial" w:hAnsi="Arial" w:cs="Arial"/>
        </w:rPr>
        <w:t xml:space="preserve"> </w:t>
      </w:r>
      <w:r w:rsidRPr="00031EC3">
        <w:rPr>
          <w:rFonts w:ascii="Arial" w:hAnsi="Arial" w:cs="Arial"/>
        </w:rPr>
        <w:t>Promotes evaluation, evidence use, and discussion of ethics in science.</w:t>
      </w:r>
    </w:p>
    <w:p w14:paraId="2F7014FF" w14:textId="7B3E2D1C" w:rsidR="00031EC3" w:rsidRPr="00031EC3" w:rsidRDefault="00031EC3" w:rsidP="00E119FD">
      <w:pPr>
        <w:pStyle w:val="ListBullet"/>
        <w:rPr>
          <w:rFonts w:ascii="Arial" w:hAnsi="Arial" w:cs="Arial"/>
          <w:b/>
          <w:bCs/>
        </w:rPr>
      </w:pPr>
      <w:r w:rsidRPr="00031EC3">
        <w:rPr>
          <w:rFonts w:ascii="Arial" w:hAnsi="Arial" w:cs="Arial"/>
          <w:b/>
          <w:bCs/>
        </w:rPr>
        <w:t>Concept Connection</w:t>
      </w:r>
      <w:r w:rsidR="00E119FD" w:rsidRPr="00782F41">
        <w:rPr>
          <w:rFonts w:ascii="Arial" w:hAnsi="Arial" w:cs="Arial"/>
          <w:b/>
          <w:bCs/>
        </w:rPr>
        <w:t xml:space="preserve">: </w:t>
      </w:r>
      <w:r w:rsidRPr="00031EC3">
        <w:rPr>
          <w:rFonts w:ascii="Arial" w:hAnsi="Arial" w:cs="Arial"/>
          <w:i/>
          <w:iCs/>
        </w:rPr>
        <w:t>“Explain how these two ideas are linked: energy and temperature/cells and organs.”</w:t>
      </w:r>
      <w:r w:rsidR="00E119FD" w:rsidRPr="00782F41">
        <w:rPr>
          <w:rFonts w:ascii="Arial" w:hAnsi="Arial" w:cs="Arial"/>
        </w:rPr>
        <w:t xml:space="preserve"> </w:t>
      </w:r>
      <w:r w:rsidRPr="00031EC3">
        <w:rPr>
          <w:rFonts w:ascii="Arial" w:hAnsi="Arial" w:cs="Arial"/>
        </w:rPr>
        <w:t>Strengthens deep understanding and systems thinking.</w:t>
      </w:r>
    </w:p>
    <w:p w14:paraId="2DDC9350" w14:textId="78E89A96" w:rsidR="00031EC3" w:rsidRPr="00031EC3" w:rsidRDefault="00031EC3" w:rsidP="00E119FD">
      <w:pPr>
        <w:pStyle w:val="ListBullet"/>
        <w:rPr>
          <w:rFonts w:ascii="Arial" w:hAnsi="Arial" w:cs="Arial"/>
          <w:b/>
          <w:bCs/>
        </w:rPr>
      </w:pPr>
      <w:r w:rsidRPr="00031EC3">
        <w:rPr>
          <w:rFonts w:ascii="Arial" w:hAnsi="Arial" w:cs="Arial"/>
          <w:b/>
          <w:bCs/>
        </w:rPr>
        <w:lastRenderedPageBreak/>
        <w:t>Scientist of the Day</w:t>
      </w:r>
      <w:r w:rsidR="00E119FD" w:rsidRPr="00782F41">
        <w:rPr>
          <w:rFonts w:ascii="Arial" w:hAnsi="Arial" w:cs="Arial"/>
          <w:b/>
          <w:bCs/>
        </w:rPr>
        <w:t xml:space="preserve">: </w:t>
      </w:r>
      <w:r w:rsidRPr="00031EC3">
        <w:rPr>
          <w:rFonts w:ascii="Arial" w:hAnsi="Arial" w:cs="Arial"/>
        </w:rPr>
        <w:t xml:space="preserve">Show an image or name of a scientist (past or present) </w:t>
      </w:r>
      <w:r w:rsidR="00E119FD" w:rsidRPr="00782F41">
        <w:rPr>
          <w:rFonts w:ascii="Arial" w:hAnsi="Arial" w:cs="Arial"/>
        </w:rPr>
        <w:t>-</w:t>
      </w:r>
      <w:r w:rsidRPr="00031EC3">
        <w:rPr>
          <w:rFonts w:ascii="Arial" w:hAnsi="Arial" w:cs="Arial"/>
        </w:rPr>
        <w:t xml:space="preserve"> diverse representation encouraged.</w:t>
      </w:r>
      <w:r w:rsidR="00E119FD" w:rsidRPr="00782F41">
        <w:rPr>
          <w:rFonts w:ascii="Arial" w:hAnsi="Arial" w:cs="Arial"/>
        </w:rPr>
        <w:t xml:space="preserve"> </w:t>
      </w:r>
      <w:r w:rsidRPr="00031EC3">
        <w:rPr>
          <w:rFonts w:ascii="Arial" w:hAnsi="Arial" w:cs="Arial"/>
        </w:rPr>
        <w:t xml:space="preserve">Ask: </w:t>
      </w:r>
      <w:r w:rsidRPr="00031EC3">
        <w:rPr>
          <w:rFonts w:ascii="Arial" w:hAnsi="Arial" w:cs="Arial"/>
          <w:i/>
          <w:iCs/>
        </w:rPr>
        <w:t>“What might they have discovered or researched?”</w:t>
      </w:r>
      <w:r w:rsidR="00E119FD" w:rsidRPr="00782F41">
        <w:rPr>
          <w:rFonts w:ascii="Arial" w:hAnsi="Arial" w:cs="Arial"/>
        </w:rPr>
        <w:t xml:space="preserve"> </w:t>
      </w:r>
      <w:r w:rsidRPr="00031EC3">
        <w:rPr>
          <w:rFonts w:ascii="Arial" w:hAnsi="Arial" w:cs="Arial"/>
        </w:rPr>
        <w:t>Promotes curiosity, representation, and cultural capital.</w:t>
      </w:r>
    </w:p>
    <w:p w14:paraId="564B9F0E" w14:textId="77777777" w:rsidR="00031EC3" w:rsidRPr="00782F41" w:rsidRDefault="00031EC3" w:rsidP="00A52D2E">
      <w:pPr>
        <w:pStyle w:val="ListBullet"/>
        <w:numPr>
          <w:ilvl w:val="0"/>
          <w:numId w:val="0"/>
        </w:numPr>
        <w:rPr>
          <w:rFonts w:ascii="Arial" w:hAnsi="Arial" w:cs="Arial"/>
        </w:rPr>
      </w:pPr>
    </w:p>
    <w:sectPr w:rsidR="00031EC3" w:rsidRPr="00782F41"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CFD7E" w14:textId="77777777" w:rsidR="0026735F" w:rsidRDefault="0026735F" w:rsidP="0026735F">
      <w:pPr>
        <w:spacing w:after="0" w:line="240" w:lineRule="auto"/>
      </w:pPr>
      <w:r>
        <w:separator/>
      </w:r>
    </w:p>
  </w:endnote>
  <w:endnote w:type="continuationSeparator" w:id="0">
    <w:p w14:paraId="27920273" w14:textId="77777777" w:rsidR="0026735F" w:rsidRDefault="0026735F" w:rsidP="00267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08724" w14:textId="77777777" w:rsidR="0026735F" w:rsidRDefault="0026735F" w:rsidP="0026735F">
      <w:pPr>
        <w:spacing w:after="0" w:line="240" w:lineRule="auto"/>
      </w:pPr>
      <w:r>
        <w:separator/>
      </w:r>
    </w:p>
  </w:footnote>
  <w:footnote w:type="continuationSeparator" w:id="0">
    <w:p w14:paraId="5BB292E7" w14:textId="77777777" w:rsidR="0026735F" w:rsidRDefault="0026735F" w:rsidP="00267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8E078" w14:textId="68268C58" w:rsidR="0026735F" w:rsidRDefault="0026735F">
    <w:pPr>
      <w:pStyle w:val="Header"/>
    </w:pPr>
    <w:r>
      <w:rPr>
        <w:noProof/>
      </w:rPr>
      <w:drawing>
        <wp:anchor distT="0" distB="0" distL="114300" distR="114300" simplePos="0" relativeHeight="251659264" behindDoc="0" locked="0" layoutInCell="1" allowOverlap="1" wp14:anchorId="29E30009" wp14:editId="217EA844">
          <wp:simplePos x="0" y="0"/>
          <wp:positionH relativeFrom="column">
            <wp:posOffset>-1219200</wp:posOffset>
          </wp:positionH>
          <wp:positionV relativeFrom="paragraph">
            <wp:posOffset>-412750</wp:posOffset>
          </wp:positionV>
          <wp:extent cx="7810500" cy="1949450"/>
          <wp:effectExtent l="0" t="0" r="0" b="0"/>
          <wp:wrapThrough wrapText="bothSides">
            <wp:wrapPolygon edited="0">
              <wp:start x="0" y="0"/>
              <wp:lineTo x="0" y="21319"/>
              <wp:lineTo x="21547" y="21319"/>
              <wp:lineTo x="21547" y="0"/>
              <wp:lineTo x="0" y="0"/>
            </wp:wrapPolygon>
          </wp:wrapThrough>
          <wp:docPr id="1" name="Picture 1" descr="A close-up of a red and white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red and white sign&#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0" cy="194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608EB57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10C1D7A"/>
    <w:multiLevelType w:val="multilevel"/>
    <w:tmpl w:val="1E8A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0F34BC"/>
    <w:multiLevelType w:val="multilevel"/>
    <w:tmpl w:val="7FCC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7F7CD1"/>
    <w:multiLevelType w:val="multilevel"/>
    <w:tmpl w:val="6114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1767E4"/>
    <w:multiLevelType w:val="multilevel"/>
    <w:tmpl w:val="A51C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C0913"/>
    <w:multiLevelType w:val="multilevel"/>
    <w:tmpl w:val="C396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F72AE7"/>
    <w:multiLevelType w:val="multilevel"/>
    <w:tmpl w:val="46D2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AE5E99"/>
    <w:multiLevelType w:val="multilevel"/>
    <w:tmpl w:val="DCDE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603E9"/>
    <w:multiLevelType w:val="multilevel"/>
    <w:tmpl w:val="74CAF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032E4"/>
    <w:multiLevelType w:val="multilevel"/>
    <w:tmpl w:val="13D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1580F"/>
    <w:multiLevelType w:val="multilevel"/>
    <w:tmpl w:val="1142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C903BE"/>
    <w:multiLevelType w:val="multilevel"/>
    <w:tmpl w:val="8FE2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261E7E"/>
    <w:multiLevelType w:val="multilevel"/>
    <w:tmpl w:val="0568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2C78DC"/>
    <w:multiLevelType w:val="multilevel"/>
    <w:tmpl w:val="E5FC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A030E6"/>
    <w:multiLevelType w:val="multilevel"/>
    <w:tmpl w:val="6C86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E036EB"/>
    <w:multiLevelType w:val="multilevel"/>
    <w:tmpl w:val="168C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BE6F52"/>
    <w:multiLevelType w:val="hybridMultilevel"/>
    <w:tmpl w:val="B59C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5F3331"/>
    <w:multiLevelType w:val="multilevel"/>
    <w:tmpl w:val="4B08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E109C0"/>
    <w:multiLevelType w:val="multilevel"/>
    <w:tmpl w:val="5D40B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452500">
    <w:abstractNumId w:val="8"/>
  </w:num>
  <w:num w:numId="2" w16cid:durableId="24718135">
    <w:abstractNumId w:val="6"/>
  </w:num>
  <w:num w:numId="3" w16cid:durableId="1876575146">
    <w:abstractNumId w:val="5"/>
  </w:num>
  <w:num w:numId="4" w16cid:durableId="861169328">
    <w:abstractNumId w:val="4"/>
  </w:num>
  <w:num w:numId="5" w16cid:durableId="2081440467">
    <w:abstractNumId w:val="7"/>
  </w:num>
  <w:num w:numId="6" w16cid:durableId="1027564604">
    <w:abstractNumId w:val="3"/>
  </w:num>
  <w:num w:numId="7" w16cid:durableId="31154441">
    <w:abstractNumId w:val="2"/>
  </w:num>
  <w:num w:numId="8" w16cid:durableId="471291256">
    <w:abstractNumId w:val="1"/>
  </w:num>
  <w:num w:numId="9" w16cid:durableId="1197815057">
    <w:abstractNumId w:val="0"/>
  </w:num>
  <w:num w:numId="10" w16cid:durableId="1595019926">
    <w:abstractNumId w:val="10"/>
  </w:num>
  <w:num w:numId="11" w16cid:durableId="133722135">
    <w:abstractNumId w:val="8"/>
  </w:num>
  <w:num w:numId="12" w16cid:durableId="1022708243">
    <w:abstractNumId w:val="26"/>
  </w:num>
  <w:num w:numId="13" w16cid:durableId="1064183846">
    <w:abstractNumId w:val="24"/>
  </w:num>
  <w:num w:numId="14" w16cid:durableId="1591305652">
    <w:abstractNumId w:val="8"/>
  </w:num>
  <w:num w:numId="15" w16cid:durableId="1557472690">
    <w:abstractNumId w:val="13"/>
  </w:num>
  <w:num w:numId="16" w16cid:durableId="433134483">
    <w:abstractNumId w:val="23"/>
  </w:num>
  <w:num w:numId="17" w16cid:durableId="51588704">
    <w:abstractNumId w:val="12"/>
  </w:num>
  <w:num w:numId="18" w16cid:durableId="1406994932">
    <w:abstractNumId w:val="20"/>
  </w:num>
  <w:num w:numId="19" w16cid:durableId="1897356717">
    <w:abstractNumId w:val="25"/>
  </w:num>
  <w:num w:numId="20" w16cid:durableId="1013916826">
    <w:abstractNumId w:val="9"/>
  </w:num>
  <w:num w:numId="21" w16cid:durableId="1931348282">
    <w:abstractNumId w:val="22"/>
  </w:num>
  <w:num w:numId="22" w16cid:durableId="1449355975">
    <w:abstractNumId w:val="15"/>
  </w:num>
  <w:num w:numId="23" w16cid:durableId="1575510994">
    <w:abstractNumId w:val="11"/>
  </w:num>
  <w:num w:numId="24" w16cid:durableId="25447633">
    <w:abstractNumId w:val="19"/>
  </w:num>
  <w:num w:numId="25" w16cid:durableId="1437407001">
    <w:abstractNumId w:val="16"/>
  </w:num>
  <w:num w:numId="26" w16cid:durableId="801731499">
    <w:abstractNumId w:val="17"/>
  </w:num>
  <w:num w:numId="27" w16cid:durableId="2064866092">
    <w:abstractNumId w:val="14"/>
  </w:num>
  <w:num w:numId="28" w16cid:durableId="1674138874">
    <w:abstractNumId w:val="21"/>
  </w:num>
  <w:num w:numId="29" w16cid:durableId="238756315">
    <w:abstractNumId w:val="18"/>
  </w:num>
  <w:num w:numId="30" w16cid:durableId="989186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3075"/>
    <w:rsid w:val="00023759"/>
    <w:rsid w:val="00031EC3"/>
    <w:rsid w:val="00034616"/>
    <w:rsid w:val="00037D70"/>
    <w:rsid w:val="00042E64"/>
    <w:rsid w:val="0006063C"/>
    <w:rsid w:val="000B2229"/>
    <w:rsid w:val="000B58E8"/>
    <w:rsid w:val="000E030B"/>
    <w:rsid w:val="000F5D85"/>
    <w:rsid w:val="00122126"/>
    <w:rsid w:val="0015074B"/>
    <w:rsid w:val="00166A36"/>
    <w:rsid w:val="00184534"/>
    <w:rsid w:val="001867C9"/>
    <w:rsid w:val="001869DD"/>
    <w:rsid w:val="001D3B3F"/>
    <w:rsid w:val="001F2551"/>
    <w:rsid w:val="00215D3A"/>
    <w:rsid w:val="00231BDC"/>
    <w:rsid w:val="00232796"/>
    <w:rsid w:val="002413CD"/>
    <w:rsid w:val="002564C0"/>
    <w:rsid w:val="002672CF"/>
    <w:rsid w:val="0026735F"/>
    <w:rsid w:val="00282375"/>
    <w:rsid w:val="0029639D"/>
    <w:rsid w:val="002A4B94"/>
    <w:rsid w:val="002A4D57"/>
    <w:rsid w:val="002A5040"/>
    <w:rsid w:val="002C7E36"/>
    <w:rsid w:val="002C7F34"/>
    <w:rsid w:val="002F333B"/>
    <w:rsid w:val="003232C5"/>
    <w:rsid w:val="00326F90"/>
    <w:rsid w:val="00352A9F"/>
    <w:rsid w:val="00381224"/>
    <w:rsid w:val="00390861"/>
    <w:rsid w:val="003D685C"/>
    <w:rsid w:val="003F069B"/>
    <w:rsid w:val="00406BAD"/>
    <w:rsid w:val="004138B5"/>
    <w:rsid w:val="004221C7"/>
    <w:rsid w:val="004E593E"/>
    <w:rsid w:val="004F3874"/>
    <w:rsid w:val="00513D3F"/>
    <w:rsid w:val="0052431D"/>
    <w:rsid w:val="00552123"/>
    <w:rsid w:val="005755C4"/>
    <w:rsid w:val="005B5266"/>
    <w:rsid w:val="005E0537"/>
    <w:rsid w:val="00612B4C"/>
    <w:rsid w:val="00654E59"/>
    <w:rsid w:val="00662073"/>
    <w:rsid w:val="006A65AE"/>
    <w:rsid w:val="006C1DCD"/>
    <w:rsid w:val="006F55BC"/>
    <w:rsid w:val="0073684C"/>
    <w:rsid w:val="007512D7"/>
    <w:rsid w:val="00782F41"/>
    <w:rsid w:val="007C73B2"/>
    <w:rsid w:val="007E23EF"/>
    <w:rsid w:val="007F07FA"/>
    <w:rsid w:val="008602A5"/>
    <w:rsid w:val="00860857"/>
    <w:rsid w:val="008A1791"/>
    <w:rsid w:val="008C20BF"/>
    <w:rsid w:val="0090456F"/>
    <w:rsid w:val="009611EA"/>
    <w:rsid w:val="00986710"/>
    <w:rsid w:val="009C175B"/>
    <w:rsid w:val="009D6AE8"/>
    <w:rsid w:val="00A00B18"/>
    <w:rsid w:val="00A52D2E"/>
    <w:rsid w:val="00AA1D8D"/>
    <w:rsid w:val="00AB0D88"/>
    <w:rsid w:val="00B47730"/>
    <w:rsid w:val="00BB12B7"/>
    <w:rsid w:val="00BB7FBE"/>
    <w:rsid w:val="00C405A0"/>
    <w:rsid w:val="00C50012"/>
    <w:rsid w:val="00C87D08"/>
    <w:rsid w:val="00CB0664"/>
    <w:rsid w:val="00CC121F"/>
    <w:rsid w:val="00CD57B3"/>
    <w:rsid w:val="00CE1790"/>
    <w:rsid w:val="00D5552B"/>
    <w:rsid w:val="00DB2B93"/>
    <w:rsid w:val="00DB7C4E"/>
    <w:rsid w:val="00DD74FC"/>
    <w:rsid w:val="00E119FD"/>
    <w:rsid w:val="00E4050F"/>
    <w:rsid w:val="00E439BF"/>
    <w:rsid w:val="00E46CC4"/>
    <w:rsid w:val="00E63B22"/>
    <w:rsid w:val="00E86970"/>
    <w:rsid w:val="00E87DEC"/>
    <w:rsid w:val="00E90BDF"/>
    <w:rsid w:val="00EC3047"/>
    <w:rsid w:val="00ED4D46"/>
    <w:rsid w:val="00F2270E"/>
    <w:rsid w:val="00F3193F"/>
    <w:rsid w:val="00F6258B"/>
    <w:rsid w:val="00F82899"/>
    <w:rsid w:val="00F84A79"/>
    <w:rsid w:val="00FA52D8"/>
    <w:rsid w:val="00FA7675"/>
    <w:rsid w:val="00FC693F"/>
    <w:rsid w:val="00FD7D46"/>
    <w:rsid w:val="00FF4075"/>
    <w:rsid w:val="00FF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4D3411"/>
  <w14:defaultImageDpi w14:val="300"/>
  <w15:docId w15:val="{F869CADA-4166-437D-ABBE-FA92ED7F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6C1DC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B14B20ECE6144FBD50D036D694871E" ma:contentTypeVersion="20" ma:contentTypeDescription="Create a new document." ma:contentTypeScope="" ma:versionID="e4cd27ada3ecb982be7e707b5cc13308">
  <xsd:schema xmlns:xsd="http://www.w3.org/2001/XMLSchema" xmlns:xs="http://www.w3.org/2001/XMLSchema" xmlns:p="http://schemas.microsoft.com/office/2006/metadata/properties" xmlns:ns2="e5873d33-56ae-40f9-8b97-64a660b0ab54" xmlns:ns3="b3aa22f9-cc7b-464c-a307-4f3ca8762b12" targetNamespace="http://schemas.microsoft.com/office/2006/metadata/properties" ma:root="true" ma:fieldsID="ec5f27f5fdea4d4637d36cdd4d23bfb0" ns2:_="" ns3:_="">
    <xsd:import namespace="e5873d33-56ae-40f9-8b97-64a660b0ab54"/>
    <xsd:import namespace="b3aa22f9-cc7b-464c-a307-4f3ca8762b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Called"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ABnotes"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73d33-56ae-40f9-8b97-64a660b0ab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Called" ma:index="14" nillable="true" ma:displayName="Called " ma:default="1" ma:format="Dropdown" ma:internalName="Called">
      <xsd:simpleType>
        <xsd:restriction base="dms:Boolea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ABnotes" ma:index="21" nillable="true" ma:displayName="AB notes" ma:default="Not checked" ma:description="Alex's notes and/or thoughts" ma:format="Dropdown" ma:internalName="ABnotes">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0601bce-ad95-483f-b011-c1c54392888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a22f9-cc7b-464c-a307-4f3ca8762b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d4f1bdc-5c6f-4193-929c-f8c9f9399563}" ma:internalName="TaxCatchAll" ma:showField="CatchAllData" ma:web="b3aa22f9-cc7b-464c-a307-4f3ca8762b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notes xmlns="e5873d33-56ae-40f9-8b97-64a660b0ab54">Not checked</ABnotes>
    <TaxCatchAll xmlns="b3aa22f9-cc7b-464c-a307-4f3ca8762b12" xsi:nil="true"/>
    <lcf76f155ced4ddcb4097134ff3c332f xmlns="e5873d33-56ae-40f9-8b97-64a660b0ab54">
      <Terms xmlns="http://schemas.microsoft.com/office/infopath/2007/PartnerControls"/>
    </lcf76f155ced4ddcb4097134ff3c332f>
    <Called xmlns="e5873d33-56ae-40f9-8b97-64a660b0ab54">true</Called>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76D2A5F-C0BF-419E-89BA-C72059B306C6}"/>
</file>

<file path=customXml/itemProps3.xml><?xml version="1.0" encoding="utf-8"?>
<ds:datastoreItem xmlns:ds="http://schemas.openxmlformats.org/officeDocument/2006/customXml" ds:itemID="{90C9C4D8-FC71-428E-9773-C8783DFE67EA}"/>
</file>

<file path=customXml/itemProps4.xml><?xml version="1.0" encoding="utf-8"?>
<ds:datastoreItem xmlns:ds="http://schemas.openxmlformats.org/officeDocument/2006/customXml" ds:itemID="{E7FB133A-A073-4414-80D6-873BC1B5498E}"/>
</file>

<file path=docProps/app.xml><?xml version="1.0" encoding="utf-8"?>
<Properties xmlns="http://schemas.openxmlformats.org/officeDocument/2006/extended-properties" xmlns:vt="http://schemas.openxmlformats.org/officeDocument/2006/docPropsVTypes">
  <Template>Normal</Template>
  <TotalTime>90</TotalTime>
  <Pages>8</Pages>
  <Words>2102</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Simona Glonci</cp:lastModifiedBy>
  <cp:revision>103</cp:revision>
  <dcterms:created xsi:type="dcterms:W3CDTF">2025-10-15T09:31:00Z</dcterms:created>
  <dcterms:modified xsi:type="dcterms:W3CDTF">2025-10-28T12:35:00Z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0x01010019B14B20ECE6144FBD50D036D694871E</vt:lpwstr>
  </property>
</Properties>
</file>